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170BC4" w14:textId="757D9F2B" w:rsidR="00655706" w:rsidRPr="00845769" w:rsidRDefault="00AC7011">
      <w:pPr>
        <w:pStyle w:val="Heading1"/>
        <w:jc w:val="center"/>
        <w:rPr>
          <w:rFonts w:ascii="Calibri" w:hAnsi="Calibri" w:cs="Calibri"/>
        </w:rPr>
      </w:pPr>
      <w:r>
        <w:rPr>
          <w:rFonts w:ascii="Calibri" w:hAnsi="Calibri" w:cs="Calibri"/>
        </w:rPr>
        <w:t>Healthcare Ethics</w:t>
      </w:r>
    </w:p>
    <w:p w14:paraId="372B2EE7" w14:textId="77777777" w:rsidR="00655706" w:rsidRPr="00845769" w:rsidRDefault="00825CCF">
      <w:pPr>
        <w:pStyle w:val="Heading1"/>
        <w:rPr>
          <w:rFonts w:ascii="Calibri" w:hAnsi="Calibri" w:cs="Calibri"/>
        </w:rPr>
      </w:pPr>
      <w:r w:rsidRPr="00845769">
        <w:rPr>
          <w:rFonts w:ascii="Calibri" w:hAnsi="Calibri" w:cs="Calibri"/>
        </w:rPr>
        <w:t>Table of Contents</w:t>
      </w:r>
    </w:p>
    <w:p w14:paraId="0EB31F73" w14:textId="02F07D46" w:rsidR="00655706" w:rsidRPr="00595BC2" w:rsidRDefault="00D530D7" w:rsidP="00B76925">
      <w:pPr>
        <w:spacing w:after="120"/>
        <w:rPr>
          <w:rFonts w:ascii="Calibri" w:hAnsi="Calibri" w:cs="Calibri"/>
        </w:rPr>
      </w:pPr>
      <w:hyperlink w:anchor="_Icebreakers" w:history="1">
        <w:r w:rsidRPr="00595BC2">
          <w:rPr>
            <w:rStyle w:val="Hyperlink"/>
            <w:rFonts w:ascii="Calibri" w:hAnsi="Calibri" w:cs="Calibri"/>
            <w:i/>
          </w:rPr>
          <w:t>Icebreakers</w:t>
        </w:r>
      </w:hyperlink>
    </w:p>
    <w:p w14:paraId="08CA35DA" w14:textId="17B0627F" w:rsidR="00655706" w:rsidRPr="00595BC2" w:rsidRDefault="00595BC2" w:rsidP="00B76925">
      <w:pPr>
        <w:spacing w:after="120"/>
        <w:rPr>
          <w:rStyle w:val="Hyperlink"/>
          <w:rFonts w:ascii="Calibri" w:hAnsi="Calibri" w:cs="Calibri"/>
        </w:rPr>
      </w:pPr>
      <w:r>
        <w:rPr>
          <w:rFonts w:ascii="Calibri" w:hAnsi="Calibri" w:cs="Calibri"/>
          <w:i/>
        </w:rPr>
        <w:fldChar w:fldCharType="begin"/>
      </w:r>
      <w:r>
        <w:rPr>
          <w:rFonts w:ascii="Calibri" w:hAnsi="Calibri" w:cs="Calibri"/>
          <w:i/>
        </w:rPr>
        <w:instrText>HYPERLINK  \l "_Example_discussion_prompts"</w:instrText>
      </w:r>
      <w:r>
        <w:rPr>
          <w:rFonts w:ascii="Calibri" w:hAnsi="Calibri" w:cs="Calibri"/>
          <w:i/>
        </w:rPr>
      </w:r>
      <w:r>
        <w:rPr>
          <w:rFonts w:ascii="Calibri" w:hAnsi="Calibri" w:cs="Calibri"/>
          <w:i/>
        </w:rPr>
        <w:fldChar w:fldCharType="separate"/>
      </w:r>
      <w:r w:rsidR="004B6D9F" w:rsidRPr="00595BC2">
        <w:rPr>
          <w:rStyle w:val="Hyperlink"/>
          <w:rFonts w:ascii="Calibri" w:hAnsi="Calibri" w:cs="Calibri"/>
          <w:i/>
        </w:rPr>
        <w:t>Example discussion prompts (in-class or online)</w:t>
      </w:r>
    </w:p>
    <w:p w14:paraId="6B378C8F" w14:textId="4059559B" w:rsidR="00A272E0" w:rsidRPr="00595BC2" w:rsidRDefault="00595BC2" w:rsidP="00B76925">
      <w:pPr>
        <w:spacing w:after="120"/>
        <w:rPr>
          <w:rStyle w:val="Hyperlink"/>
          <w:rFonts w:ascii="Calibri" w:hAnsi="Calibri" w:cs="Calibri"/>
          <w:i/>
        </w:rPr>
      </w:pPr>
      <w:r>
        <w:rPr>
          <w:rFonts w:ascii="Calibri" w:hAnsi="Calibri" w:cs="Calibri"/>
          <w:i/>
        </w:rPr>
        <w:fldChar w:fldCharType="end"/>
      </w:r>
      <w:hyperlink w:anchor="_Videos_and_links" w:history="1">
        <w:r w:rsidR="00A272E0" w:rsidRPr="00595BC2">
          <w:rPr>
            <w:rStyle w:val="Hyperlink"/>
            <w:rFonts w:ascii="Calibri" w:hAnsi="Calibri" w:cs="Calibri"/>
            <w:i/>
          </w:rPr>
          <w:t>Videos and Links</w:t>
        </w:r>
      </w:hyperlink>
    </w:p>
    <w:p w14:paraId="74A7D7AD" w14:textId="44911F3F" w:rsidR="004B0D69" w:rsidRPr="00595BC2" w:rsidRDefault="004B0D69" w:rsidP="00AC0B79">
      <w:pPr>
        <w:spacing w:after="120"/>
        <w:rPr>
          <w:rFonts w:ascii="Calibri" w:hAnsi="Calibri" w:cs="Calibri"/>
          <w:i/>
          <w:iCs/>
        </w:rPr>
      </w:pPr>
      <w:hyperlink w:anchor="_Living_Into_Your" w:history="1">
        <w:r w:rsidRPr="00595BC2">
          <w:rPr>
            <w:rStyle w:val="Hyperlink"/>
            <w:rFonts w:ascii="Calibri" w:hAnsi="Calibri" w:cs="Calibri"/>
            <w:i/>
            <w:iCs/>
          </w:rPr>
          <w:t>Living Into Your Values: Personal Ethics in Healthcare</w:t>
        </w:r>
      </w:hyperlink>
    </w:p>
    <w:p w14:paraId="785D0B07" w14:textId="6E52D03F" w:rsidR="004B0D69" w:rsidRPr="00595BC2" w:rsidRDefault="004B0D69" w:rsidP="00B76925">
      <w:pPr>
        <w:spacing w:after="120"/>
        <w:rPr>
          <w:rFonts w:ascii="Calibri" w:hAnsi="Calibri" w:cs="Calibri"/>
          <w:i/>
          <w:iCs/>
        </w:rPr>
      </w:pPr>
      <w:hyperlink w:anchor="_Medical_Ethics_Collage" w:history="1">
        <w:r w:rsidRPr="00595BC2">
          <w:rPr>
            <w:rStyle w:val="Hyperlink"/>
            <w:rFonts w:ascii="Calibri" w:hAnsi="Calibri" w:cs="Calibri"/>
            <w:i/>
            <w:iCs/>
          </w:rPr>
          <w:t>Medical Ethics Collage Project</w:t>
        </w:r>
      </w:hyperlink>
    </w:p>
    <w:p w14:paraId="3B6D65B1" w14:textId="6E503FFC" w:rsidR="0027781E" w:rsidRPr="00595BC2" w:rsidRDefault="004B0D69" w:rsidP="00B76925">
      <w:pPr>
        <w:spacing w:after="120"/>
        <w:rPr>
          <w:rStyle w:val="Hyperlink"/>
          <w:rFonts w:ascii="Calibri" w:hAnsi="Calibri" w:cs="Calibri"/>
          <w:i/>
        </w:rPr>
      </w:pPr>
      <w:hyperlink w:anchor="_Philosophical_Chairs:_Exploring" w:history="1">
        <w:r w:rsidRPr="00595BC2">
          <w:rPr>
            <w:rStyle w:val="Hyperlink"/>
            <w:rFonts w:ascii="Calibri" w:hAnsi="Calibri" w:cs="Calibri"/>
            <w:i/>
          </w:rPr>
          <w:t>Philosophical Chairs: Exploring Ethical Dilemmas in Healthcare</w:t>
        </w:r>
      </w:hyperlink>
    </w:p>
    <w:p w14:paraId="0C7E4AF2" w14:textId="16CA632B" w:rsidR="00655706" w:rsidRDefault="00825CCF">
      <w:pPr>
        <w:pStyle w:val="Heading2"/>
        <w:rPr>
          <w:rFonts w:ascii="Calibri" w:hAnsi="Calibri" w:cs="Calibri"/>
        </w:rPr>
      </w:pPr>
      <w:bookmarkStart w:id="0" w:name="_Icebreakers"/>
      <w:bookmarkEnd w:id="0"/>
      <w:r w:rsidRPr="00845769">
        <w:rPr>
          <w:rFonts w:ascii="Calibri" w:hAnsi="Calibri" w:cs="Calibri"/>
        </w:rPr>
        <w:t>Icebreakers</w:t>
      </w:r>
    </w:p>
    <w:p w14:paraId="5ED87330" w14:textId="77777777" w:rsidR="001D1BBD" w:rsidRDefault="008D2DAE" w:rsidP="008D2DAE">
      <w:pPr>
        <w:spacing w:after="0" w:line="240" w:lineRule="auto"/>
        <w:rPr>
          <w:rFonts w:asciiTheme="majorHAnsi" w:hAnsiTheme="majorHAnsi" w:cstheme="majorHAnsi"/>
        </w:rPr>
      </w:pPr>
      <w:r>
        <w:rPr>
          <w:rFonts w:asciiTheme="majorHAnsi" w:hAnsiTheme="majorHAnsi" w:cstheme="majorHAnsi"/>
        </w:rPr>
        <w:t xml:space="preserve">Video with discussion: </w:t>
      </w:r>
      <w:hyperlink r:id="rId9" w:history="1">
        <w:r w:rsidRPr="001D1BBD">
          <w:rPr>
            <w:rStyle w:val="Hyperlink"/>
            <w:rFonts w:asciiTheme="majorHAnsi" w:hAnsiTheme="majorHAnsi" w:cstheme="majorHAnsi"/>
          </w:rPr>
          <w:t>Gene Editing &amp; CRISPR: How Far Should We Go?</w:t>
        </w:r>
      </w:hyperlink>
    </w:p>
    <w:p w14:paraId="0DDFFC72" w14:textId="30C7D87F" w:rsidR="001D1BBD" w:rsidRDefault="001D1BBD" w:rsidP="001D1BBD">
      <w:pPr>
        <w:pStyle w:val="ListParagraph"/>
        <w:numPr>
          <w:ilvl w:val="0"/>
          <w:numId w:val="28"/>
        </w:numPr>
        <w:spacing w:after="0" w:line="240" w:lineRule="auto"/>
        <w:rPr>
          <w:rFonts w:asciiTheme="majorHAnsi" w:hAnsiTheme="majorHAnsi" w:cstheme="majorHAnsi"/>
        </w:rPr>
      </w:pPr>
      <w:r w:rsidRPr="001D1BBD">
        <w:rPr>
          <w:rFonts w:asciiTheme="majorHAnsi" w:hAnsiTheme="majorHAnsi" w:cstheme="majorHAnsi"/>
        </w:rPr>
        <w:t>What do you think -- when is gene editing OK? How far is too far when altering life itself?</w:t>
      </w:r>
    </w:p>
    <w:p w14:paraId="50FD4429" w14:textId="77777777" w:rsidR="00ED69F9" w:rsidRDefault="00ED69F9" w:rsidP="001D1BBD">
      <w:pPr>
        <w:spacing w:after="0" w:line="240" w:lineRule="auto"/>
        <w:rPr>
          <w:rFonts w:asciiTheme="majorHAnsi" w:hAnsiTheme="majorHAnsi" w:cstheme="majorHAnsi"/>
        </w:rPr>
      </w:pPr>
    </w:p>
    <w:p w14:paraId="2AF9EAC4" w14:textId="7DEDD6AE" w:rsidR="001D1BBD" w:rsidRDefault="00ED69F9" w:rsidP="001D1BBD">
      <w:pPr>
        <w:spacing w:after="0" w:line="240" w:lineRule="auto"/>
        <w:rPr>
          <w:rFonts w:asciiTheme="majorHAnsi" w:hAnsiTheme="majorHAnsi" w:cstheme="majorHAnsi"/>
        </w:rPr>
      </w:pPr>
      <w:r>
        <w:rPr>
          <w:rFonts w:asciiTheme="majorHAnsi" w:hAnsiTheme="majorHAnsi" w:cstheme="majorHAnsi"/>
        </w:rPr>
        <w:t xml:space="preserve">Video with discussion: </w:t>
      </w:r>
      <w:hyperlink r:id="rId10" w:history="1">
        <w:r w:rsidRPr="00ED69F9">
          <w:rPr>
            <w:rStyle w:val="Hyperlink"/>
            <w:rFonts w:asciiTheme="majorHAnsi" w:hAnsiTheme="majorHAnsi" w:cstheme="majorHAnsi"/>
          </w:rPr>
          <w:t xml:space="preserve">How </w:t>
        </w:r>
        <w:proofErr w:type="gramStart"/>
        <w:r w:rsidRPr="00ED69F9">
          <w:rPr>
            <w:rStyle w:val="Hyperlink"/>
            <w:rFonts w:asciiTheme="majorHAnsi" w:hAnsiTheme="majorHAnsi" w:cstheme="majorHAnsi"/>
          </w:rPr>
          <w:t>To</w:t>
        </w:r>
        <w:proofErr w:type="gramEnd"/>
        <w:r w:rsidRPr="00ED69F9">
          <w:rPr>
            <w:rStyle w:val="Hyperlink"/>
            <w:rFonts w:asciiTheme="majorHAnsi" w:hAnsiTheme="majorHAnsi" w:cstheme="majorHAnsi"/>
          </w:rPr>
          <w:t xml:space="preserve"> Spot Bad Science Reporting</w:t>
        </w:r>
      </w:hyperlink>
    </w:p>
    <w:p w14:paraId="35303023" w14:textId="42F4189A" w:rsidR="00ED69F9" w:rsidRDefault="00851D31" w:rsidP="00ED69F9">
      <w:pPr>
        <w:pStyle w:val="ListParagraph"/>
        <w:numPr>
          <w:ilvl w:val="0"/>
          <w:numId w:val="28"/>
        </w:numPr>
        <w:spacing w:after="0" w:line="240" w:lineRule="auto"/>
        <w:rPr>
          <w:rFonts w:asciiTheme="majorHAnsi" w:hAnsiTheme="majorHAnsi" w:cstheme="majorHAnsi"/>
        </w:rPr>
      </w:pPr>
      <w:r w:rsidRPr="00851D31">
        <w:rPr>
          <w:rFonts w:asciiTheme="majorHAnsi" w:hAnsiTheme="majorHAnsi" w:cstheme="majorHAnsi"/>
        </w:rPr>
        <w:t>How can you spot bad science reporting?</w:t>
      </w:r>
      <w:r>
        <w:rPr>
          <w:rFonts w:asciiTheme="majorHAnsi" w:hAnsiTheme="majorHAnsi" w:cstheme="majorHAnsi"/>
        </w:rPr>
        <w:t xml:space="preserve"> Why is reporting bad science related to healthcare ethics? What can happen if a patient receives misinformation about treatment options or ways to stay healthy?</w:t>
      </w:r>
    </w:p>
    <w:p w14:paraId="22D03A9B" w14:textId="25E3A633" w:rsidR="00AE4776" w:rsidRDefault="00AE4776" w:rsidP="00AE4776">
      <w:pPr>
        <w:spacing w:after="0" w:line="240" w:lineRule="auto"/>
        <w:rPr>
          <w:rFonts w:asciiTheme="majorHAnsi" w:hAnsiTheme="majorHAnsi" w:cstheme="majorHAnsi"/>
        </w:rPr>
      </w:pPr>
    </w:p>
    <w:p w14:paraId="2792B11B" w14:textId="29359FD8" w:rsidR="00A74C05" w:rsidRPr="00AE4776" w:rsidRDefault="00A74C05" w:rsidP="00AE4776">
      <w:pPr>
        <w:spacing w:after="0" w:line="240" w:lineRule="auto"/>
        <w:rPr>
          <w:rFonts w:asciiTheme="majorHAnsi" w:hAnsiTheme="majorHAnsi" w:cstheme="majorHAnsi"/>
        </w:rPr>
      </w:pPr>
      <w:r>
        <w:rPr>
          <w:rFonts w:asciiTheme="majorHAnsi" w:hAnsiTheme="majorHAnsi" w:cstheme="majorHAnsi"/>
        </w:rPr>
        <w:t xml:space="preserve">What are your personal values? What are </w:t>
      </w:r>
      <w:r w:rsidR="004B0D69">
        <w:rPr>
          <w:rFonts w:asciiTheme="majorHAnsi" w:hAnsiTheme="majorHAnsi" w:cstheme="majorHAnsi"/>
        </w:rPr>
        <w:t>the values</w:t>
      </w:r>
      <w:r>
        <w:rPr>
          <w:rFonts w:asciiTheme="majorHAnsi" w:hAnsiTheme="majorHAnsi" w:cstheme="majorHAnsi"/>
        </w:rPr>
        <w:t xml:space="preserve"> of your culture? Identify one community that you are a part of: ex) church, sports team, school, neighborhood, workplace</w:t>
      </w:r>
      <w:r w:rsidR="004B0D69">
        <w:rPr>
          <w:rFonts w:asciiTheme="majorHAnsi" w:hAnsiTheme="majorHAnsi" w:cstheme="majorHAnsi"/>
        </w:rPr>
        <w:t>. What is one shared value of that community? How do you know this is a shared value?</w:t>
      </w:r>
    </w:p>
    <w:p w14:paraId="023FC42B" w14:textId="24B85910" w:rsidR="00655706" w:rsidRDefault="00825CCF" w:rsidP="00AE4776">
      <w:pPr>
        <w:pStyle w:val="Heading2"/>
        <w:rPr>
          <w:rFonts w:ascii="Calibri" w:hAnsi="Calibri" w:cs="Calibri"/>
        </w:rPr>
      </w:pPr>
      <w:bookmarkStart w:id="1" w:name="_Example_discussion_prompts"/>
      <w:bookmarkEnd w:id="1"/>
      <w:r w:rsidRPr="00845769">
        <w:rPr>
          <w:rFonts w:ascii="Calibri" w:hAnsi="Calibri" w:cs="Calibri"/>
        </w:rPr>
        <w:t>Example discussion prompt</w:t>
      </w:r>
      <w:r w:rsidR="004B6D9F">
        <w:rPr>
          <w:rFonts w:ascii="Calibri" w:hAnsi="Calibri" w:cs="Calibri"/>
        </w:rPr>
        <w:t>s</w:t>
      </w:r>
      <w:r w:rsidRPr="00845769">
        <w:rPr>
          <w:rFonts w:ascii="Calibri" w:hAnsi="Calibri" w:cs="Calibri"/>
        </w:rPr>
        <w:t xml:space="preserve"> </w:t>
      </w:r>
      <w:r w:rsidR="004B6D9F">
        <w:rPr>
          <w:rFonts w:ascii="Calibri" w:hAnsi="Calibri" w:cs="Calibri"/>
        </w:rPr>
        <w:t>(</w:t>
      </w:r>
      <w:r w:rsidRPr="00845769">
        <w:rPr>
          <w:rFonts w:ascii="Calibri" w:hAnsi="Calibri" w:cs="Calibri"/>
        </w:rPr>
        <w:t>in-class or online</w:t>
      </w:r>
      <w:r w:rsidR="004B6D9F">
        <w:rPr>
          <w:rFonts w:ascii="Calibri" w:hAnsi="Calibri" w:cs="Calibri"/>
        </w:rPr>
        <w:t>)</w:t>
      </w:r>
    </w:p>
    <w:p w14:paraId="7A59533F" w14:textId="01C28A07" w:rsidR="001D1F34" w:rsidRPr="001D1F34" w:rsidRDefault="001D1F34" w:rsidP="001D1F34">
      <w:r w:rsidRPr="001D1F34">
        <w:t xml:space="preserve">Informed Consent: “What are the ethical responsibilities of healthcare providers in ensuring that patients fully understand their treatment options and the potential risks involved? How can providers ensure that consent is truly informed?” </w:t>
      </w:r>
    </w:p>
    <w:p w14:paraId="36833ACF" w14:textId="3E7FC060" w:rsidR="001D1F34" w:rsidRPr="001D1F34" w:rsidRDefault="001D1F34" w:rsidP="001D1F34">
      <w:r w:rsidRPr="001D1F34">
        <w:t xml:space="preserve">Patient Autonomy: “How should healthcare professionals balance respecting patient autonomy with their professional judgment and recommendations, especially in cases where a patient’s choices may lead to harm?” </w:t>
      </w:r>
    </w:p>
    <w:p w14:paraId="727FB7F7" w14:textId="7BE9AF84" w:rsidR="001D1F34" w:rsidRPr="001D1F34" w:rsidRDefault="001D1F34" w:rsidP="001D1F34">
      <w:r w:rsidRPr="001D1F34">
        <w:t xml:space="preserve">Confidentiality and Privacy: “What are the ethical challenges in maintaining patient confidentiality, especially in the digital age where data can be easily shared and accessed?” </w:t>
      </w:r>
    </w:p>
    <w:p w14:paraId="59BB3088" w14:textId="77777777" w:rsidR="00851D31" w:rsidRDefault="001D1F34" w:rsidP="00851D31">
      <w:pPr>
        <w:rPr>
          <w:rFonts w:ascii="Calibri" w:hAnsi="Calibri"/>
        </w:rPr>
      </w:pPr>
      <w:r w:rsidRPr="001D1F34">
        <w:t xml:space="preserve">End-of-Life Care: “What ethical issues arise when making decisions about end-of-life care? How should healthcare professionals approach situations </w:t>
      </w:r>
      <w:proofErr w:type="gramStart"/>
      <w:r w:rsidRPr="001D1F34">
        <w:t>involving</w:t>
      </w:r>
      <w:proofErr w:type="gramEnd"/>
      <w:r w:rsidRPr="001D1F34">
        <w:t xml:space="preserve"> terminally ill patients and their families?</w:t>
      </w:r>
      <w:r w:rsidRPr="001D1F34">
        <w:rPr>
          <w:rFonts w:ascii="Calibri" w:hAnsi="Calibri"/>
        </w:rPr>
        <w:t xml:space="preserve"> </w:t>
      </w:r>
    </w:p>
    <w:p w14:paraId="3CBED897" w14:textId="1D4A6DBB" w:rsidR="000A7CFE" w:rsidRPr="000A7CFE" w:rsidRDefault="000A7CFE" w:rsidP="00851D31">
      <w:pPr>
        <w:rPr>
          <w:rFonts w:ascii="Calibri" w:hAnsi="Calibri"/>
        </w:rPr>
      </w:pPr>
      <w:r w:rsidRPr="000A7CFE">
        <w:rPr>
          <w:rFonts w:ascii="Calibri" w:hAnsi="Calibri"/>
        </w:rPr>
        <w:lastRenderedPageBreak/>
        <w:t xml:space="preserve">Ethical Dilemmas: </w:t>
      </w:r>
      <w:r w:rsidR="00851D31">
        <w:rPr>
          <w:rFonts w:ascii="Calibri" w:hAnsi="Calibri"/>
        </w:rPr>
        <w:t>“</w:t>
      </w:r>
      <w:r w:rsidRPr="000A7CFE">
        <w:rPr>
          <w:rFonts w:ascii="Calibri" w:hAnsi="Calibri"/>
        </w:rPr>
        <w:t>Share a hypothetical scenario involving an ethical dilemma in healthcare. How would you handle the situation, and what ethical principles would guide your decision?</w:t>
      </w:r>
      <w:r w:rsidR="00851D31">
        <w:rPr>
          <w:rFonts w:ascii="Calibri" w:hAnsi="Calibri"/>
        </w:rPr>
        <w:t xml:space="preserve">” </w:t>
      </w:r>
      <w:hyperlink r:id="rId11" w:tgtFrame="_blank" w:history="1">
        <w:r w:rsidRPr="000A7CFE">
          <w:rPr>
            <w:rStyle w:val="Hyperlink"/>
            <w:rFonts w:ascii="Calibri" w:hAnsi="Calibri"/>
          </w:rPr>
          <w:t>Example</w:t>
        </w:r>
        <w:r w:rsidR="00851D31">
          <w:rPr>
            <w:rStyle w:val="Hyperlink"/>
            <w:rFonts w:ascii="Calibri" w:hAnsi="Calibri"/>
          </w:rPr>
          <w:t>s</w:t>
        </w:r>
        <w:r w:rsidRPr="000A7CFE">
          <w:rPr>
            <w:rStyle w:val="Hyperlink"/>
            <w:rFonts w:ascii="Calibri" w:hAnsi="Calibri"/>
          </w:rPr>
          <w:t xml:space="preserve"> ethical dilemmas.</w:t>
        </w:r>
      </w:hyperlink>
      <w:r w:rsidRPr="000A7CFE">
        <w:rPr>
          <w:rFonts w:ascii="Calibri" w:hAnsi="Calibri"/>
        </w:rPr>
        <w:t xml:space="preserve">  </w:t>
      </w:r>
      <w:hyperlink r:id="rId12" w:tgtFrame="_blank" w:history="1">
        <w:r w:rsidRPr="000A7CFE">
          <w:rPr>
            <w:rStyle w:val="Hyperlink"/>
            <w:rFonts w:ascii="Calibri" w:hAnsi="Calibri"/>
          </w:rPr>
          <w:t>Designer babies.</w:t>
        </w:r>
      </w:hyperlink>
      <w:r w:rsidRPr="000A7CFE">
        <w:rPr>
          <w:rFonts w:ascii="Calibri" w:hAnsi="Calibri"/>
        </w:rPr>
        <w:t xml:space="preserve">  </w:t>
      </w:r>
      <w:hyperlink r:id="rId13" w:history="1">
        <w:r w:rsidR="005045B0" w:rsidRPr="005045B0">
          <w:rPr>
            <w:rStyle w:val="Hyperlink"/>
            <w:rFonts w:ascii="Calibri" w:hAnsi="Calibri"/>
          </w:rPr>
          <w:t>Granny cameras</w:t>
        </w:r>
      </w:hyperlink>
      <w:r w:rsidR="005045B0">
        <w:rPr>
          <w:rFonts w:ascii="Calibri" w:hAnsi="Calibri"/>
        </w:rPr>
        <w:t xml:space="preserve">. </w:t>
      </w:r>
    </w:p>
    <w:p w14:paraId="4CCF571E" w14:textId="77777777" w:rsidR="000A7CFE" w:rsidRDefault="000A7CFE" w:rsidP="001D1F34">
      <w:pPr>
        <w:rPr>
          <w:rFonts w:ascii="Calibri" w:hAnsi="Calibri"/>
          <w:b/>
          <w:bCs/>
        </w:rPr>
      </w:pPr>
    </w:p>
    <w:p w14:paraId="5B123A63" w14:textId="4EFF6592" w:rsidR="00462122" w:rsidRPr="00462122" w:rsidRDefault="00462122" w:rsidP="001D1F34">
      <w:pPr>
        <w:pStyle w:val="Heading2"/>
        <w:rPr>
          <w:rFonts w:ascii="Calibri" w:hAnsi="Calibri" w:cs="Calibri"/>
        </w:rPr>
      </w:pPr>
      <w:bookmarkStart w:id="2" w:name="_Videos_and_links"/>
      <w:bookmarkEnd w:id="2"/>
      <w:r>
        <w:rPr>
          <w:rFonts w:ascii="Calibri" w:hAnsi="Calibri" w:cs="Calibri"/>
        </w:rPr>
        <w:t>Videos and links</w:t>
      </w:r>
    </w:p>
    <w:p w14:paraId="51145417" w14:textId="77777777" w:rsidR="00830AD7" w:rsidRPr="00DD23BF" w:rsidRDefault="00830AD7" w:rsidP="00B62E7C">
      <w:pPr>
        <w:numPr>
          <w:ilvl w:val="0"/>
          <w:numId w:val="29"/>
        </w:numPr>
        <w:spacing w:after="0" w:line="240" w:lineRule="auto"/>
        <w:rPr>
          <w:rFonts w:ascii="Calibri" w:hAnsi="Calibri" w:cs="Calibri"/>
        </w:rPr>
      </w:pPr>
      <w:r w:rsidRPr="00DD23BF">
        <w:rPr>
          <w:rFonts w:ascii="Calibri" w:hAnsi="Calibri" w:cs="Calibri"/>
        </w:rPr>
        <w:t xml:space="preserve">There are even more video links in </w:t>
      </w:r>
      <w:proofErr w:type="gramStart"/>
      <w:r w:rsidRPr="00DD23BF">
        <w:rPr>
          <w:rFonts w:ascii="Calibri" w:hAnsi="Calibri" w:cs="Calibri"/>
        </w:rPr>
        <w:t>the PowerPoint</w:t>
      </w:r>
      <w:proofErr w:type="gramEnd"/>
    </w:p>
    <w:p w14:paraId="3689FA6E" w14:textId="0FBC97B2" w:rsidR="00663E66" w:rsidRPr="00DD23BF" w:rsidRDefault="00663E66" w:rsidP="00B62E7C">
      <w:pPr>
        <w:numPr>
          <w:ilvl w:val="0"/>
          <w:numId w:val="29"/>
        </w:numPr>
        <w:spacing w:after="0" w:line="240" w:lineRule="auto"/>
        <w:rPr>
          <w:rFonts w:ascii="Calibri" w:hAnsi="Calibri" w:cs="Calibri"/>
        </w:rPr>
      </w:pPr>
      <w:r w:rsidRPr="00663E66">
        <w:rPr>
          <w:rFonts w:ascii="Calibri" w:hAnsi="Calibri" w:cs="Calibri"/>
        </w:rPr>
        <w:t xml:space="preserve">Video (5mn): NCSBN-Social Media Guidelines for Nurses including stories and consequences: </w:t>
      </w:r>
      <w:hyperlink r:id="rId14" w:tgtFrame="_blank" w:history="1">
        <w:r w:rsidRPr="00663E66">
          <w:rPr>
            <w:rStyle w:val="Hyperlink"/>
            <w:rFonts w:ascii="Calibri" w:hAnsi="Calibri" w:cs="Calibri"/>
          </w:rPr>
          <w:t>https://youtu.be/i9FBEiZRnmo</w:t>
        </w:r>
      </w:hyperlink>
      <w:r w:rsidRPr="00663E66">
        <w:rPr>
          <w:rFonts w:ascii="Calibri" w:hAnsi="Calibri" w:cs="Calibri"/>
        </w:rPr>
        <w:t xml:space="preserve"> ​</w:t>
      </w:r>
    </w:p>
    <w:p w14:paraId="2EF4D92E" w14:textId="68298381" w:rsidR="005E304E" w:rsidRPr="00663E66" w:rsidRDefault="005E304E" w:rsidP="005E304E">
      <w:pPr>
        <w:numPr>
          <w:ilvl w:val="1"/>
          <w:numId w:val="29"/>
        </w:numPr>
        <w:spacing w:after="0" w:line="240" w:lineRule="auto"/>
        <w:rPr>
          <w:rFonts w:ascii="Calibri" w:hAnsi="Calibri" w:cs="Calibri"/>
        </w:rPr>
      </w:pPr>
      <w:r w:rsidRPr="00DD23BF">
        <w:rPr>
          <w:rFonts w:ascii="Calibri" w:hAnsi="Calibri" w:cs="Calibri"/>
        </w:rPr>
        <w:t xml:space="preserve">Example question prior to watching a video. Let’s say there was a medical </w:t>
      </w:r>
      <w:proofErr w:type="gramStart"/>
      <w:r w:rsidRPr="00DD23BF">
        <w:rPr>
          <w:rFonts w:ascii="Calibri" w:hAnsi="Calibri" w:cs="Calibri"/>
        </w:rPr>
        <w:t>error?</w:t>
      </w:r>
      <w:proofErr w:type="gramEnd"/>
      <w:r w:rsidRPr="00DD23BF">
        <w:rPr>
          <w:rFonts w:ascii="Calibri" w:hAnsi="Calibri" w:cs="Calibri"/>
        </w:rPr>
        <w:t xml:space="preserve"> Something small like </w:t>
      </w:r>
      <w:r w:rsidR="00CC4BE4" w:rsidRPr="00DD23BF">
        <w:rPr>
          <w:rFonts w:ascii="Calibri" w:hAnsi="Calibri" w:cs="Calibri"/>
        </w:rPr>
        <w:t>overcharging for a procedure, or something big like operating on the wrong knee in surgery. How would you (as the future Healthcare Leader) go about correcting this mistake and apologizing to the client? Discuss- then watch the video. Is there anything from the video you would like to add to your responses?</w:t>
      </w:r>
    </w:p>
    <w:p w14:paraId="66592CF8" w14:textId="77777777" w:rsidR="00663E66" w:rsidRPr="00DD23BF" w:rsidRDefault="00663E66" w:rsidP="00B62E7C">
      <w:pPr>
        <w:numPr>
          <w:ilvl w:val="0"/>
          <w:numId w:val="29"/>
        </w:numPr>
        <w:spacing w:after="0" w:line="240" w:lineRule="auto"/>
        <w:rPr>
          <w:rFonts w:ascii="Calibri" w:hAnsi="Calibri" w:cs="Calibri"/>
        </w:rPr>
      </w:pPr>
      <w:r w:rsidRPr="00663E66">
        <w:rPr>
          <w:rFonts w:ascii="Calibri" w:hAnsi="Calibri" w:cs="Calibri"/>
        </w:rPr>
        <w:t xml:space="preserve">Video (4mn): American College of Obstetricians and Gynecologists (ACOG) on social media and healthcare professionals: </w:t>
      </w:r>
      <w:hyperlink r:id="rId15" w:tgtFrame="_blank" w:history="1">
        <w:r w:rsidRPr="00663E66">
          <w:rPr>
            <w:rStyle w:val="Hyperlink"/>
            <w:rFonts w:ascii="Calibri" w:hAnsi="Calibri" w:cs="Calibri"/>
          </w:rPr>
          <w:t>https://youtu.be/3N8A5LMlego?si=TBR_lBORKjmHzWKp</w:t>
        </w:r>
      </w:hyperlink>
      <w:r w:rsidRPr="00663E66">
        <w:rPr>
          <w:rFonts w:ascii="Calibri" w:hAnsi="Calibri" w:cs="Calibri"/>
        </w:rPr>
        <w:t xml:space="preserve"> </w:t>
      </w:r>
    </w:p>
    <w:p w14:paraId="0631BE22" w14:textId="359E3A4B" w:rsidR="00B62E7C" w:rsidRPr="00B62E7C" w:rsidRDefault="00B62E7C" w:rsidP="00B62E7C">
      <w:pPr>
        <w:numPr>
          <w:ilvl w:val="0"/>
          <w:numId w:val="29"/>
        </w:numPr>
        <w:spacing w:after="0" w:line="240" w:lineRule="auto"/>
        <w:rPr>
          <w:rFonts w:ascii="Calibri" w:hAnsi="Calibri" w:cs="Calibri"/>
        </w:rPr>
      </w:pPr>
      <w:r w:rsidRPr="00B62E7C">
        <w:rPr>
          <w:rFonts w:ascii="Calibri" w:hAnsi="Calibri" w:cs="Calibri"/>
        </w:rPr>
        <w:t>The Institute of Healthcare Improvement (IHI) on honesty with patients​</w:t>
      </w:r>
      <w:r w:rsidRPr="00DD23BF">
        <w:rPr>
          <w:rFonts w:ascii="Calibri" w:hAnsi="Calibri" w:cs="Calibri"/>
        </w:rPr>
        <w:t>-</w:t>
      </w:r>
      <w:r w:rsidRPr="00B62E7C">
        <w:rPr>
          <w:rFonts w:ascii="Calibri" w:hAnsi="Calibri" w:cs="Calibri"/>
        </w:rPr>
        <w:t xml:space="preserve">Apologizing after a medical error (6mn): </w:t>
      </w:r>
      <w:hyperlink r:id="rId16" w:tgtFrame="_blank" w:history="1">
        <w:r w:rsidRPr="00B62E7C">
          <w:rPr>
            <w:rStyle w:val="Hyperlink"/>
            <w:rFonts w:ascii="Calibri" w:hAnsi="Calibri" w:cs="Calibri"/>
          </w:rPr>
          <w:t>https://youtu.be/kDfoJXq8BRA</w:t>
        </w:r>
      </w:hyperlink>
      <w:r w:rsidRPr="00B62E7C">
        <w:rPr>
          <w:rFonts w:ascii="Calibri" w:hAnsi="Calibri" w:cs="Calibri"/>
        </w:rPr>
        <w:t xml:space="preserve"> ​</w:t>
      </w:r>
    </w:p>
    <w:p w14:paraId="3D57C59D" w14:textId="77777777" w:rsidR="00B62E7C" w:rsidRPr="00B62E7C" w:rsidRDefault="00B62E7C" w:rsidP="00B62E7C">
      <w:pPr>
        <w:numPr>
          <w:ilvl w:val="0"/>
          <w:numId w:val="29"/>
        </w:numPr>
        <w:spacing w:after="0" w:line="240" w:lineRule="auto"/>
        <w:rPr>
          <w:rFonts w:ascii="Calibri" w:hAnsi="Calibri" w:cs="Calibri"/>
        </w:rPr>
      </w:pPr>
      <w:r w:rsidRPr="00B62E7C">
        <w:rPr>
          <w:rFonts w:ascii="Calibri" w:hAnsi="Calibri" w:cs="Calibri"/>
        </w:rPr>
        <w:t>The patient and the anesthesiologist: ​</w:t>
      </w:r>
    </w:p>
    <w:p w14:paraId="6B44F8C4" w14:textId="77777777" w:rsidR="00B62E7C" w:rsidRPr="00B62E7C" w:rsidRDefault="00B62E7C" w:rsidP="00B62E7C">
      <w:pPr>
        <w:numPr>
          <w:ilvl w:val="1"/>
          <w:numId w:val="29"/>
        </w:numPr>
        <w:spacing w:after="0" w:line="240" w:lineRule="auto"/>
        <w:rPr>
          <w:rFonts w:ascii="Calibri" w:hAnsi="Calibri" w:cs="Calibri"/>
        </w:rPr>
      </w:pPr>
      <w:r w:rsidRPr="00B62E7C">
        <w:rPr>
          <w:rFonts w:ascii="Calibri" w:hAnsi="Calibri" w:cs="Calibri"/>
        </w:rPr>
        <w:t xml:space="preserve">Part 1 (6mn): </w:t>
      </w:r>
      <w:hyperlink r:id="rId17" w:tgtFrame="_blank" w:history="1">
        <w:r w:rsidRPr="00B62E7C">
          <w:rPr>
            <w:rStyle w:val="Hyperlink"/>
            <w:rFonts w:ascii="Calibri" w:hAnsi="Calibri" w:cs="Calibri"/>
          </w:rPr>
          <w:t>https://youtu.be/fAt1Dt1BhRg</w:t>
        </w:r>
      </w:hyperlink>
      <w:r w:rsidRPr="00B62E7C">
        <w:rPr>
          <w:rFonts w:ascii="Calibri" w:hAnsi="Calibri" w:cs="Calibri"/>
        </w:rPr>
        <w:t xml:space="preserve"> ​</w:t>
      </w:r>
    </w:p>
    <w:p w14:paraId="50086426" w14:textId="77777777" w:rsidR="00B62E7C" w:rsidRPr="00B62E7C" w:rsidRDefault="00B62E7C" w:rsidP="00B62E7C">
      <w:pPr>
        <w:numPr>
          <w:ilvl w:val="1"/>
          <w:numId w:val="29"/>
        </w:numPr>
        <w:spacing w:after="0" w:line="240" w:lineRule="auto"/>
        <w:rPr>
          <w:rFonts w:ascii="Calibri" w:hAnsi="Calibri" w:cs="Calibri"/>
        </w:rPr>
      </w:pPr>
      <w:r w:rsidRPr="00B62E7C">
        <w:rPr>
          <w:rFonts w:ascii="Calibri" w:hAnsi="Calibri" w:cs="Calibri"/>
        </w:rPr>
        <w:t xml:space="preserve">Part 2 (6mn): </w:t>
      </w:r>
      <w:hyperlink r:id="rId18" w:tgtFrame="_blank" w:history="1">
        <w:r w:rsidRPr="00B62E7C">
          <w:rPr>
            <w:rStyle w:val="Hyperlink"/>
            <w:rFonts w:ascii="Calibri" w:hAnsi="Calibri" w:cs="Calibri"/>
          </w:rPr>
          <w:t>https://youtu.be/4O37WpRFjHk</w:t>
        </w:r>
      </w:hyperlink>
      <w:r w:rsidRPr="00B62E7C">
        <w:rPr>
          <w:rFonts w:ascii="Calibri" w:hAnsi="Calibri" w:cs="Calibri"/>
        </w:rPr>
        <w:t xml:space="preserve"> ​</w:t>
      </w:r>
    </w:p>
    <w:p w14:paraId="6CF6E3D6" w14:textId="77777777" w:rsidR="00B62E7C" w:rsidRPr="00B62E7C" w:rsidRDefault="00B62E7C" w:rsidP="00B62E7C">
      <w:pPr>
        <w:numPr>
          <w:ilvl w:val="1"/>
          <w:numId w:val="29"/>
        </w:numPr>
        <w:spacing w:after="0" w:line="240" w:lineRule="auto"/>
        <w:rPr>
          <w:rFonts w:ascii="Calibri" w:hAnsi="Calibri" w:cs="Calibri"/>
        </w:rPr>
      </w:pPr>
      <w:r w:rsidRPr="00B62E7C">
        <w:rPr>
          <w:rFonts w:ascii="Calibri" w:hAnsi="Calibri" w:cs="Calibri"/>
        </w:rPr>
        <w:t xml:space="preserve">Part 3 (5mn): </w:t>
      </w:r>
      <w:hyperlink r:id="rId19" w:tgtFrame="_blank" w:history="1">
        <w:r w:rsidRPr="00B62E7C">
          <w:rPr>
            <w:rStyle w:val="Hyperlink"/>
            <w:rFonts w:ascii="Calibri" w:hAnsi="Calibri" w:cs="Calibri"/>
          </w:rPr>
          <w:t>https://youtu.be/J1ylu1Qfp0s</w:t>
        </w:r>
      </w:hyperlink>
      <w:r w:rsidRPr="00B62E7C">
        <w:rPr>
          <w:rFonts w:ascii="Calibri" w:hAnsi="Calibri" w:cs="Calibri"/>
        </w:rPr>
        <w:t xml:space="preserve"> ​</w:t>
      </w:r>
    </w:p>
    <w:p w14:paraId="2DC488D3" w14:textId="1F72DB69" w:rsidR="00B62E7C" w:rsidRDefault="00B62E7C" w:rsidP="00DD23BF">
      <w:pPr>
        <w:numPr>
          <w:ilvl w:val="0"/>
          <w:numId w:val="29"/>
        </w:numPr>
        <w:spacing w:after="0" w:line="240" w:lineRule="auto"/>
        <w:rPr>
          <w:rFonts w:ascii="Calibri" w:hAnsi="Calibri" w:cs="Calibri"/>
        </w:rPr>
      </w:pPr>
      <w:r w:rsidRPr="00B62E7C">
        <w:rPr>
          <w:rFonts w:ascii="Calibri" w:hAnsi="Calibri" w:cs="Calibri"/>
        </w:rPr>
        <w:t xml:space="preserve">Video (1mn) World Health Organization on medical ethics: </w:t>
      </w:r>
      <w:hyperlink r:id="rId20" w:tgtFrame="_blank" w:history="1">
        <w:r w:rsidRPr="00B62E7C">
          <w:rPr>
            <w:rStyle w:val="Hyperlink"/>
            <w:rFonts w:ascii="Calibri" w:hAnsi="Calibri" w:cs="Calibri"/>
          </w:rPr>
          <w:t>https://youtu.be/VJ_s51QGbg8</w:t>
        </w:r>
      </w:hyperlink>
      <w:r w:rsidRPr="00B62E7C">
        <w:rPr>
          <w:rFonts w:ascii="Calibri" w:hAnsi="Calibri" w:cs="Calibri"/>
        </w:rPr>
        <w:t xml:space="preserve"> </w:t>
      </w:r>
    </w:p>
    <w:p w14:paraId="1198CB5D" w14:textId="75BE9EA7" w:rsidR="00DD23BF" w:rsidRPr="00663E66" w:rsidRDefault="00DD23BF" w:rsidP="00DD23BF">
      <w:pPr>
        <w:numPr>
          <w:ilvl w:val="0"/>
          <w:numId w:val="29"/>
        </w:numPr>
        <w:spacing w:after="0" w:line="240" w:lineRule="auto"/>
        <w:rPr>
          <w:rFonts w:ascii="Calibri" w:hAnsi="Calibri" w:cs="Calibri"/>
        </w:rPr>
      </w:pPr>
      <w:r>
        <w:rPr>
          <w:rFonts w:ascii="Calibri" w:hAnsi="Calibri" w:cs="Calibri"/>
        </w:rPr>
        <w:t xml:space="preserve">Some </w:t>
      </w:r>
      <w:hyperlink r:id="rId21" w:history="1">
        <w:r w:rsidRPr="00DD23BF">
          <w:rPr>
            <w:rStyle w:val="Hyperlink"/>
            <w:rFonts w:ascii="Calibri" w:hAnsi="Calibri" w:cs="Calibri"/>
          </w:rPr>
          <w:t>interesting case studies here</w:t>
        </w:r>
      </w:hyperlink>
      <w:r>
        <w:rPr>
          <w:rFonts w:ascii="Calibri" w:hAnsi="Calibri" w:cs="Calibri"/>
        </w:rPr>
        <w:t xml:space="preserve">, </w:t>
      </w:r>
      <w:r w:rsidRPr="00DD23BF">
        <w:rPr>
          <w:rFonts w:ascii="Calibri" w:hAnsi="Calibri" w:cs="Calibri"/>
          <w:b/>
          <w:bCs/>
          <w:highlight w:val="yellow"/>
        </w:rPr>
        <w:t>however, please review to make sure they are appropriate for your population</w:t>
      </w:r>
      <w:r>
        <w:rPr>
          <w:rFonts w:ascii="Calibri" w:hAnsi="Calibri" w:cs="Calibri"/>
        </w:rPr>
        <w:t xml:space="preserve">. Feel free to use Chat GPT to change details to your audience and attribute the appropriate resource. </w:t>
      </w:r>
    </w:p>
    <w:p w14:paraId="69FF23E5" w14:textId="77777777" w:rsidR="00C51FCB" w:rsidRPr="00D20E37" w:rsidRDefault="00C51FCB" w:rsidP="00C51FCB">
      <w:pPr>
        <w:spacing w:after="0" w:line="240" w:lineRule="auto"/>
        <w:rPr>
          <w:rFonts w:asciiTheme="majorHAnsi" w:hAnsiTheme="majorHAnsi" w:cstheme="majorHAnsi"/>
        </w:rPr>
      </w:pPr>
      <w:bookmarkStart w:id="3" w:name="_The_Platinum_Rule:"/>
      <w:bookmarkStart w:id="4" w:name="_Communication_Strategies_in"/>
      <w:bookmarkEnd w:id="3"/>
      <w:bookmarkEnd w:id="4"/>
    </w:p>
    <w:p w14:paraId="44FF172F" w14:textId="77777777" w:rsidR="009C337D" w:rsidRPr="00F65EBB" w:rsidRDefault="009C337D" w:rsidP="00F65EBB">
      <w:pPr>
        <w:pStyle w:val="Heading2"/>
        <w:rPr>
          <w:rStyle w:val="Heading2Char"/>
          <w:b/>
          <w:bCs/>
        </w:rPr>
      </w:pPr>
      <w:bookmarkStart w:id="5" w:name="_Living_Into_Your"/>
      <w:bookmarkEnd w:id="5"/>
      <w:r w:rsidRPr="00F65EBB">
        <w:rPr>
          <w:rStyle w:val="Heading2Char"/>
          <w:b/>
          <w:bCs/>
        </w:rPr>
        <w:t>Living Into Your Values: Personal Ethics in Healthcare</w:t>
      </w:r>
    </w:p>
    <w:p w14:paraId="09294CF4" w14:textId="569F1BF8" w:rsidR="009C337D" w:rsidRPr="009C337D" w:rsidRDefault="009C337D" w:rsidP="009C337D">
      <w:pPr>
        <w:spacing w:after="0" w:line="240" w:lineRule="auto"/>
        <w:rPr>
          <w:rFonts w:asciiTheme="majorHAnsi" w:hAnsiTheme="majorHAnsi" w:cstheme="majorHAnsi"/>
        </w:rPr>
      </w:pPr>
      <w:r w:rsidRPr="009C337D">
        <w:rPr>
          <w:rFonts w:asciiTheme="majorHAnsi" w:hAnsiTheme="majorHAnsi" w:cstheme="majorHAnsi"/>
        </w:rPr>
        <w:t>45–60 minutes</w:t>
      </w:r>
      <w:r>
        <w:rPr>
          <w:rFonts w:asciiTheme="majorHAnsi" w:hAnsiTheme="majorHAnsi" w:cstheme="majorHAnsi"/>
        </w:rPr>
        <w:t>, in person, online, individual, small group, or whole-class discussion</w:t>
      </w:r>
    </w:p>
    <w:p w14:paraId="21A6CE74" w14:textId="45A2DA1F" w:rsidR="009C337D" w:rsidRPr="009C337D" w:rsidRDefault="00847E28" w:rsidP="009C337D">
      <w:pPr>
        <w:spacing w:after="0" w:line="240" w:lineRule="auto"/>
        <w:rPr>
          <w:rFonts w:asciiTheme="majorHAnsi" w:hAnsiTheme="majorHAnsi" w:cstheme="majorHAnsi"/>
        </w:rPr>
      </w:pPr>
      <w:r>
        <w:rPr>
          <w:rFonts w:asciiTheme="majorHAnsi" w:hAnsiTheme="majorHAnsi" w:cstheme="majorHAnsi"/>
        </w:rPr>
        <w:t>Competency 1</w:t>
      </w:r>
    </w:p>
    <w:p w14:paraId="15CD52DD" w14:textId="77777777" w:rsidR="00847E28" w:rsidRDefault="00847E28" w:rsidP="009C337D">
      <w:pPr>
        <w:spacing w:after="0" w:line="240" w:lineRule="auto"/>
        <w:rPr>
          <w:rFonts w:asciiTheme="majorHAnsi" w:hAnsiTheme="majorHAnsi" w:cstheme="majorHAnsi"/>
        </w:rPr>
      </w:pPr>
    </w:p>
    <w:p w14:paraId="174B04F2" w14:textId="1396A890" w:rsidR="009C337D" w:rsidRPr="00667ADB" w:rsidRDefault="009C337D" w:rsidP="009C337D">
      <w:pPr>
        <w:spacing w:after="0" w:line="240" w:lineRule="auto"/>
        <w:rPr>
          <w:rFonts w:asciiTheme="majorHAnsi" w:hAnsiTheme="majorHAnsi" w:cstheme="majorHAnsi"/>
          <w:b/>
          <w:bCs/>
        </w:rPr>
      </w:pPr>
      <w:r w:rsidRPr="00667ADB">
        <w:rPr>
          <w:rFonts w:asciiTheme="majorHAnsi" w:hAnsiTheme="majorHAnsi" w:cstheme="majorHAnsi"/>
          <w:b/>
          <w:bCs/>
        </w:rPr>
        <w:t>Materials:</w:t>
      </w:r>
    </w:p>
    <w:p w14:paraId="3409725C" w14:textId="77777777" w:rsidR="009C337D" w:rsidRPr="009C337D" w:rsidRDefault="009C337D" w:rsidP="009C337D">
      <w:pPr>
        <w:spacing w:after="0" w:line="240" w:lineRule="auto"/>
        <w:rPr>
          <w:rFonts w:asciiTheme="majorHAnsi" w:hAnsiTheme="majorHAnsi" w:cstheme="majorHAnsi"/>
        </w:rPr>
      </w:pPr>
    </w:p>
    <w:p w14:paraId="48B32A39" w14:textId="02A394C9" w:rsidR="009C337D" w:rsidRPr="00667ADB" w:rsidRDefault="009C337D" w:rsidP="00667ADB">
      <w:pPr>
        <w:pStyle w:val="ListParagraph"/>
        <w:numPr>
          <w:ilvl w:val="0"/>
          <w:numId w:val="28"/>
        </w:numPr>
        <w:spacing w:after="0" w:line="240" w:lineRule="auto"/>
        <w:rPr>
          <w:rFonts w:asciiTheme="majorHAnsi" w:hAnsiTheme="majorHAnsi" w:cstheme="majorHAnsi"/>
        </w:rPr>
      </w:pPr>
      <w:r w:rsidRPr="00667ADB">
        <w:rPr>
          <w:rFonts w:asciiTheme="majorHAnsi" w:hAnsiTheme="majorHAnsi" w:cstheme="majorHAnsi"/>
        </w:rPr>
        <w:t xml:space="preserve">Brené Brown’s </w:t>
      </w:r>
      <w:hyperlink r:id="rId22" w:history="1">
        <w:r w:rsidRPr="00667ADB">
          <w:rPr>
            <w:rStyle w:val="Hyperlink"/>
            <w:rFonts w:asciiTheme="majorHAnsi" w:hAnsiTheme="majorHAnsi" w:cstheme="majorHAnsi"/>
          </w:rPr>
          <w:t xml:space="preserve">Living </w:t>
        </w:r>
        <w:proofErr w:type="gramStart"/>
        <w:r w:rsidRPr="00667ADB">
          <w:rPr>
            <w:rStyle w:val="Hyperlink"/>
            <w:rFonts w:asciiTheme="majorHAnsi" w:hAnsiTheme="majorHAnsi" w:cstheme="majorHAnsi"/>
          </w:rPr>
          <w:t>Into</w:t>
        </w:r>
        <w:proofErr w:type="gramEnd"/>
        <w:r w:rsidRPr="00667ADB">
          <w:rPr>
            <w:rStyle w:val="Hyperlink"/>
            <w:rFonts w:asciiTheme="majorHAnsi" w:hAnsiTheme="majorHAnsi" w:cstheme="majorHAnsi"/>
          </w:rPr>
          <w:t xml:space="preserve"> Our Values worksheet</w:t>
        </w:r>
      </w:hyperlink>
    </w:p>
    <w:p w14:paraId="1C67976A" w14:textId="77777777" w:rsidR="009C337D" w:rsidRPr="00667ADB" w:rsidRDefault="009C337D" w:rsidP="00667ADB">
      <w:pPr>
        <w:pStyle w:val="ListParagraph"/>
        <w:numPr>
          <w:ilvl w:val="0"/>
          <w:numId w:val="28"/>
        </w:numPr>
        <w:spacing w:after="0" w:line="240" w:lineRule="auto"/>
        <w:rPr>
          <w:rFonts w:asciiTheme="majorHAnsi" w:hAnsiTheme="majorHAnsi" w:cstheme="majorHAnsi"/>
        </w:rPr>
      </w:pPr>
      <w:r w:rsidRPr="00667ADB">
        <w:rPr>
          <w:rFonts w:asciiTheme="majorHAnsi" w:hAnsiTheme="majorHAnsi" w:cstheme="majorHAnsi"/>
        </w:rPr>
        <w:t>Writing tools or digital documents for responses</w:t>
      </w:r>
    </w:p>
    <w:p w14:paraId="726D1E5C" w14:textId="0B7A0EA4" w:rsidR="00847E28" w:rsidRPr="00667ADB" w:rsidRDefault="008C45F2" w:rsidP="00667ADB">
      <w:pPr>
        <w:pStyle w:val="ListParagraph"/>
        <w:numPr>
          <w:ilvl w:val="0"/>
          <w:numId w:val="28"/>
        </w:numPr>
        <w:spacing w:after="0" w:line="240" w:lineRule="auto"/>
        <w:rPr>
          <w:rFonts w:asciiTheme="majorHAnsi" w:hAnsiTheme="majorHAnsi" w:cstheme="majorHAnsi"/>
        </w:rPr>
      </w:pPr>
      <w:r>
        <w:rPr>
          <w:rFonts w:asciiTheme="majorHAnsi" w:hAnsiTheme="majorHAnsi" w:cstheme="majorHAnsi"/>
        </w:rPr>
        <w:t>A</w:t>
      </w:r>
      <w:r w:rsidR="001C5847" w:rsidRPr="00667ADB">
        <w:rPr>
          <w:rFonts w:asciiTheme="majorHAnsi" w:hAnsiTheme="majorHAnsi" w:cstheme="majorHAnsi"/>
        </w:rPr>
        <w:t>lternative</w:t>
      </w:r>
      <w:r>
        <w:rPr>
          <w:rFonts w:asciiTheme="majorHAnsi" w:hAnsiTheme="majorHAnsi" w:cstheme="majorHAnsi"/>
        </w:rPr>
        <w:t>: use</w:t>
      </w:r>
      <w:r w:rsidR="00847E28" w:rsidRPr="00667ADB">
        <w:rPr>
          <w:rFonts w:asciiTheme="majorHAnsi" w:hAnsiTheme="majorHAnsi" w:cstheme="majorHAnsi"/>
        </w:rPr>
        <w:t xml:space="preserve"> values </w:t>
      </w:r>
      <w:r>
        <w:rPr>
          <w:rFonts w:asciiTheme="majorHAnsi" w:hAnsiTheme="majorHAnsi" w:cstheme="majorHAnsi"/>
        </w:rPr>
        <w:t>cards</w:t>
      </w:r>
      <w:r w:rsidR="001C5847">
        <w:rPr>
          <w:rFonts w:asciiTheme="majorHAnsi" w:hAnsiTheme="majorHAnsi" w:cstheme="majorHAnsi"/>
        </w:rPr>
        <w:t xml:space="preserve"> like this:</w:t>
      </w:r>
      <w:r w:rsidR="001C5847" w:rsidRPr="001C5847">
        <w:t xml:space="preserve"> </w:t>
      </w:r>
      <w:hyperlink r:id="rId23" w:history="1">
        <w:r w:rsidR="001C5847" w:rsidRPr="00615E34">
          <w:rPr>
            <w:rStyle w:val="Hyperlink"/>
            <w:rFonts w:asciiTheme="majorHAnsi" w:hAnsiTheme="majorHAnsi" w:cstheme="majorHAnsi"/>
          </w:rPr>
          <w:t>https://www.think2perform.com/values/</w:t>
        </w:r>
      </w:hyperlink>
      <w:r w:rsidR="001C5847">
        <w:rPr>
          <w:rFonts w:asciiTheme="majorHAnsi" w:hAnsiTheme="majorHAnsi" w:cstheme="majorHAnsi"/>
        </w:rPr>
        <w:t xml:space="preserve">  or print value cards</w:t>
      </w:r>
      <w:r>
        <w:rPr>
          <w:rFonts w:asciiTheme="majorHAnsi" w:hAnsiTheme="majorHAnsi" w:cstheme="majorHAnsi"/>
        </w:rPr>
        <w:t xml:space="preserve"> using lists from either of these </w:t>
      </w:r>
      <w:proofErr w:type="gramStart"/>
      <w:r>
        <w:rPr>
          <w:rFonts w:asciiTheme="majorHAnsi" w:hAnsiTheme="majorHAnsi" w:cstheme="majorHAnsi"/>
        </w:rPr>
        <w:t>resources, or</w:t>
      </w:r>
      <w:proofErr w:type="gramEnd"/>
      <w:r>
        <w:rPr>
          <w:rFonts w:asciiTheme="majorHAnsi" w:hAnsiTheme="majorHAnsi" w:cstheme="majorHAnsi"/>
        </w:rPr>
        <w:t xml:space="preserve"> find a different one online. </w:t>
      </w:r>
    </w:p>
    <w:p w14:paraId="4D2874A8" w14:textId="77777777" w:rsidR="009C337D" w:rsidRPr="009C337D" w:rsidRDefault="009C337D" w:rsidP="009C337D">
      <w:pPr>
        <w:spacing w:after="0" w:line="240" w:lineRule="auto"/>
        <w:rPr>
          <w:rFonts w:asciiTheme="majorHAnsi" w:hAnsiTheme="majorHAnsi" w:cstheme="majorHAnsi"/>
        </w:rPr>
      </w:pPr>
    </w:p>
    <w:p w14:paraId="24101EE2" w14:textId="77777777" w:rsidR="009C337D" w:rsidRPr="005F791A" w:rsidRDefault="009C337D" w:rsidP="009C337D">
      <w:pPr>
        <w:spacing w:after="0" w:line="240" w:lineRule="auto"/>
        <w:rPr>
          <w:rFonts w:asciiTheme="majorHAnsi" w:hAnsiTheme="majorHAnsi" w:cstheme="majorHAnsi"/>
          <w:b/>
          <w:bCs/>
        </w:rPr>
      </w:pPr>
      <w:r w:rsidRPr="005F791A">
        <w:rPr>
          <w:rFonts w:asciiTheme="majorHAnsi" w:hAnsiTheme="majorHAnsi" w:cstheme="majorHAnsi"/>
          <w:b/>
          <w:bCs/>
        </w:rPr>
        <w:t>Activity Instructions</w:t>
      </w:r>
    </w:p>
    <w:p w14:paraId="197D9361" w14:textId="6FCDCBD4" w:rsidR="009C337D" w:rsidRPr="005F791A" w:rsidRDefault="009C337D" w:rsidP="009C337D">
      <w:pPr>
        <w:spacing w:after="0" w:line="240" w:lineRule="auto"/>
        <w:rPr>
          <w:rFonts w:asciiTheme="majorHAnsi" w:hAnsiTheme="majorHAnsi" w:cstheme="majorHAnsi"/>
          <w:b/>
          <w:bCs/>
        </w:rPr>
      </w:pPr>
      <w:r w:rsidRPr="005F791A">
        <w:rPr>
          <w:rFonts w:asciiTheme="majorHAnsi" w:hAnsiTheme="majorHAnsi" w:cstheme="majorHAnsi"/>
          <w:b/>
          <w:bCs/>
        </w:rPr>
        <w:t>Step 1: Choose Top 2 Values</w:t>
      </w:r>
    </w:p>
    <w:p w14:paraId="018BAA76" w14:textId="765A7AEC" w:rsidR="009C337D" w:rsidRDefault="009C337D" w:rsidP="009C337D">
      <w:pPr>
        <w:spacing w:after="0" w:line="240" w:lineRule="auto"/>
        <w:rPr>
          <w:rFonts w:asciiTheme="majorHAnsi" w:hAnsiTheme="majorHAnsi" w:cstheme="majorHAnsi"/>
        </w:rPr>
      </w:pPr>
      <w:r w:rsidRPr="009C337D">
        <w:rPr>
          <w:rFonts w:asciiTheme="majorHAnsi" w:hAnsiTheme="majorHAnsi" w:cstheme="majorHAnsi"/>
        </w:rPr>
        <w:t>Use the list on page 3 of the Brené Brown worksheet</w:t>
      </w:r>
      <w:r w:rsidR="00667ADB">
        <w:rPr>
          <w:rFonts w:asciiTheme="majorHAnsi" w:hAnsiTheme="majorHAnsi" w:cstheme="majorHAnsi"/>
        </w:rPr>
        <w:t xml:space="preserve">. Remind students they can create their own value if it is not listed on the page. If it’s helpful, have them narrow it down to 5 values, </w:t>
      </w:r>
      <w:r w:rsidR="00667ADB">
        <w:rPr>
          <w:rFonts w:asciiTheme="majorHAnsi" w:hAnsiTheme="majorHAnsi" w:cstheme="majorHAnsi"/>
        </w:rPr>
        <w:lastRenderedPageBreak/>
        <w:t xml:space="preserve">then to 3, then to 2. You can also print value cards and have them </w:t>
      </w:r>
      <w:r w:rsidR="008C45F2">
        <w:rPr>
          <w:rFonts w:asciiTheme="majorHAnsi" w:hAnsiTheme="majorHAnsi" w:cstheme="majorHAnsi"/>
        </w:rPr>
        <w:t>put</w:t>
      </w:r>
      <w:r w:rsidR="00667ADB">
        <w:rPr>
          <w:rFonts w:asciiTheme="majorHAnsi" w:hAnsiTheme="majorHAnsi" w:cstheme="majorHAnsi"/>
        </w:rPr>
        <w:t xml:space="preserve"> into one of two piles- a keep values pile or a discard. </w:t>
      </w:r>
      <w:hyperlink r:id="rId24" w:history="1">
        <w:r w:rsidR="00667ADB" w:rsidRPr="001C5847">
          <w:rPr>
            <w:rStyle w:val="Hyperlink"/>
            <w:rFonts w:asciiTheme="majorHAnsi" w:hAnsiTheme="majorHAnsi" w:cstheme="majorHAnsi"/>
          </w:rPr>
          <w:t>Example online version is this</w:t>
        </w:r>
      </w:hyperlink>
      <w:r w:rsidR="00667ADB">
        <w:rPr>
          <w:rFonts w:asciiTheme="majorHAnsi" w:hAnsiTheme="majorHAnsi" w:cstheme="majorHAnsi"/>
        </w:rPr>
        <w:t xml:space="preserve">. </w:t>
      </w:r>
    </w:p>
    <w:p w14:paraId="3D1B3B7A" w14:textId="77777777" w:rsidR="00667ADB" w:rsidRPr="009C337D" w:rsidRDefault="00667ADB" w:rsidP="009C337D">
      <w:pPr>
        <w:spacing w:after="0" w:line="240" w:lineRule="auto"/>
        <w:rPr>
          <w:rFonts w:asciiTheme="majorHAnsi" w:hAnsiTheme="majorHAnsi" w:cstheme="majorHAnsi"/>
        </w:rPr>
      </w:pPr>
    </w:p>
    <w:p w14:paraId="21A06CB8" w14:textId="35CFD2A9" w:rsidR="009C337D" w:rsidRPr="009C337D" w:rsidRDefault="009C337D" w:rsidP="009C337D">
      <w:pPr>
        <w:spacing w:after="0" w:line="240" w:lineRule="auto"/>
        <w:rPr>
          <w:rFonts w:asciiTheme="majorHAnsi" w:hAnsiTheme="majorHAnsi" w:cstheme="majorHAnsi"/>
        </w:rPr>
      </w:pPr>
      <w:r w:rsidRPr="009C337D">
        <w:rPr>
          <w:rFonts w:asciiTheme="majorHAnsi" w:hAnsiTheme="majorHAnsi" w:cstheme="majorHAnsi"/>
        </w:rPr>
        <w:t>Ask students to select two values that are most important to them by asking:</w:t>
      </w:r>
    </w:p>
    <w:p w14:paraId="62D71B85" w14:textId="09BC43CD" w:rsidR="009C337D" w:rsidRPr="005F791A" w:rsidRDefault="009C337D" w:rsidP="005F791A">
      <w:pPr>
        <w:pStyle w:val="ListParagraph"/>
        <w:numPr>
          <w:ilvl w:val="0"/>
          <w:numId w:val="31"/>
        </w:numPr>
        <w:spacing w:after="0" w:line="240" w:lineRule="auto"/>
        <w:rPr>
          <w:rFonts w:asciiTheme="majorHAnsi" w:hAnsiTheme="majorHAnsi" w:cstheme="majorHAnsi"/>
        </w:rPr>
      </w:pPr>
      <w:r w:rsidRPr="005F791A">
        <w:rPr>
          <w:rFonts w:asciiTheme="majorHAnsi" w:hAnsiTheme="majorHAnsi" w:cstheme="majorHAnsi"/>
        </w:rPr>
        <w:t xml:space="preserve">Does this </w:t>
      </w:r>
      <w:r w:rsidR="005F791A">
        <w:rPr>
          <w:rFonts w:asciiTheme="majorHAnsi" w:hAnsiTheme="majorHAnsi" w:cstheme="majorHAnsi"/>
        </w:rPr>
        <w:t xml:space="preserve">help </w:t>
      </w:r>
      <w:r w:rsidRPr="005F791A">
        <w:rPr>
          <w:rFonts w:asciiTheme="majorHAnsi" w:hAnsiTheme="majorHAnsi" w:cstheme="majorHAnsi"/>
        </w:rPr>
        <w:t>define who I am?</w:t>
      </w:r>
    </w:p>
    <w:p w14:paraId="6775320A" w14:textId="2A0FEE2F" w:rsidR="009C337D" w:rsidRPr="005F791A" w:rsidRDefault="009C337D" w:rsidP="005F791A">
      <w:pPr>
        <w:pStyle w:val="ListParagraph"/>
        <w:numPr>
          <w:ilvl w:val="0"/>
          <w:numId w:val="31"/>
        </w:numPr>
        <w:spacing w:after="0" w:line="240" w:lineRule="auto"/>
        <w:rPr>
          <w:rFonts w:asciiTheme="majorHAnsi" w:hAnsiTheme="majorHAnsi" w:cstheme="majorHAnsi"/>
        </w:rPr>
      </w:pPr>
      <w:r w:rsidRPr="005F791A">
        <w:rPr>
          <w:rFonts w:asciiTheme="majorHAnsi" w:hAnsiTheme="majorHAnsi" w:cstheme="majorHAnsi"/>
        </w:rPr>
        <w:t>Is this who I am at my best?</w:t>
      </w:r>
    </w:p>
    <w:p w14:paraId="160D96F5" w14:textId="77777777" w:rsidR="009C337D" w:rsidRPr="009C337D" w:rsidRDefault="009C337D" w:rsidP="009C337D">
      <w:pPr>
        <w:spacing w:after="0" w:line="240" w:lineRule="auto"/>
        <w:rPr>
          <w:rFonts w:asciiTheme="majorHAnsi" w:hAnsiTheme="majorHAnsi" w:cstheme="majorHAnsi"/>
        </w:rPr>
      </w:pPr>
      <w:r w:rsidRPr="009C337D">
        <w:rPr>
          <w:rFonts w:asciiTheme="majorHAnsi" w:hAnsiTheme="majorHAnsi" w:cstheme="majorHAnsi"/>
        </w:rPr>
        <w:t>Do I use this value to make tough decisions?</w:t>
      </w:r>
    </w:p>
    <w:p w14:paraId="2264E902" w14:textId="77777777" w:rsidR="009C337D" w:rsidRPr="009C337D" w:rsidRDefault="009C337D" w:rsidP="009C337D">
      <w:pPr>
        <w:spacing w:after="0" w:line="240" w:lineRule="auto"/>
        <w:rPr>
          <w:rFonts w:asciiTheme="majorHAnsi" w:hAnsiTheme="majorHAnsi" w:cstheme="majorHAnsi"/>
        </w:rPr>
      </w:pPr>
    </w:p>
    <w:p w14:paraId="144BA774" w14:textId="77777777" w:rsidR="009C337D" w:rsidRPr="005F791A" w:rsidRDefault="009C337D" w:rsidP="009C337D">
      <w:pPr>
        <w:spacing w:after="0" w:line="240" w:lineRule="auto"/>
        <w:rPr>
          <w:rFonts w:asciiTheme="majorHAnsi" w:hAnsiTheme="majorHAnsi" w:cstheme="majorHAnsi"/>
          <w:b/>
          <w:bCs/>
        </w:rPr>
      </w:pPr>
      <w:r w:rsidRPr="005F791A">
        <w:rPr>
          <w:rFonts w:asciiTheme="majorHAnsi" w:hAnsiTheme="majorHAnsi" w:cstheme="majorHAnsi"/>
          <w:b/>
          <w:bCs/>
        </w:rPr>
        <w:t>Step 2: Reflect on Each Value</w:t>
      </w:r>
    </w:p>
    <w:p w14:paraId="503D0F6C" w14:textId="4660B3BD" w:rsidR="009C337D" w:rsidRPr="009C337D" w:rsidRDefault="009C337D" w:rsidP="009C337D">
      <w:pPr>
        <w:spacing w:after="0" w:line="240" w:lineRule="auto"/>
        <w:rPr>
          <w:rFonts w:asciiTheme="majorHAnsi" w:hAnsiTheme="majorHAnsi" w:cstheme="majorHAnsi"/>
        </w:rPr>
      </w:pPr>
      <w:r w:rsidRPr="009C337D">
        <w:rPr>
          <w:rFonts w:asciiTheme="majorHAnsi" w:hAnsiTheme="majorHAnsi" w:cstheme="majorHAnsi"/>
        </w:rPr>
        <w:t>Using the prompts on pages 1–2 of the worksheet, students will:</w:t>
      </w:r>
    </w:p>
    <w:p w14:paraId="08E75739" w14:textId="6963A542" w:rsidR="009C337D" w:rsidRPr="005F791A" w:rsidRDefault="009C337D" w:rsidP="005F791A">
      <w:pPr>
        <w:pStyle w:val="ListParagraph"/>
        <w:numPr>
          <w:ilvl w:val="0"/>
          <w:numId w:val="32"/>
        </w:numPr>
        <w:spacing w:after="0" w:line="240" w:lineRule="auto"/>
        <w:rPr>
          <w:rFonts w:asciiTheme="majorHAnsi" w:hAnsiTheme="majorHAnsi" w:cstheme="majorHAnsi"/>
        </w:rPr>
      </w:pPr>
      <w:r w:rsidRPr="005F791A">
        <w:rPr>
          <w:rFonts w:asciiTheme="majorHAnsi" w:hAnsiTheme="majorHAnsi" w:cstheme="majorHAnsi"/>
        </w:rPr>
        <w:t>Describe behaviors that support each value</w:t>
      </w:r>
    </w:p>
    <w:p w14:paraId="4DE2EEF5" w14:textId="520AE9E6" w:rsidR="009C337D" w:rsidRPr="005F791A" w:rsidRDefault="009C337D" w:rsidP="005F791A">
      <w:pPr>
        <w:pStyle w:val="ListParagraph"/>
        <w:numPr>
          <w:ilvl w:val="0"/>
          <w:numId w:val="32"/>
        </w:numPr>
        <w:spacing w:after="0" w:line="240" w:lineRule="auto"/>
        <w:rPr>
          <w:rFonts w:asciiTheme="majorHAnsi" w:hAnsiTheme="majorHAnsi" w:cstheme="majorHAnsi"/>
        </w:rPr>
      </w:pPr>
      <w:r w:rsidRPr="005F791A">
        <w:rPr>
          <w:rFonts w:asciiTheme="majorHAnsi" w:hAnsiTheme="majorHAnsi" w:cstheme="majorHAnsi"/>
        </w:rPr>
        <w:t>Identify “slippery” behaviors that fall outside those values</w:t>
      </w:r>
    </w:p>
    <w:p w14:paraId="15F60A5E" w14:textId="77777777" w:rsidR="009C337D" w:rsidRPr="005F791A" w:rsidRDefault="009C337D" w:rsidP="005F791A">
      <w:pPr>
        <w:pStyle w:val="ListParagraph"/>
        <w:numPr>
          <w:ilvl w:val="0"/>
          <w:numId w:val="32"/>
        </w:numPr>
        <w:spacing w:after="0" w:line="240" w:lineRule="auto"/>
        <w:rPr>
          <w:rFonts w:asciiTheme="majorHAnsi" w:hAnsiTheme="majorHAnsi" w:cstheme="majorHAnsi"/>
        </w:rPr>
      </w:pPr>
      <w:r w:rsidRPr="005F791A">
        <w:rPr>
          <w:rFonts w:asciiTheme="majorHAnsi" w:hAnsiTheme="majorHAnsi" w:cstheme="majorHAnsi"/>
        </w:rPr>
        <w:t xml:space="preserve">Give an example of a </w:t>
      </w:r>
      <w:proofErr w:type="gramStart"/>
      <w:r w:rsidRPr="005F791A">
        <w:rPr>
          <w:rFonts w:asciiTheme="majorHAnsi" w:hAnsiTheme="majorHAnsi" w:cstheme="majorHAnsi"/>
        </w:rPr>
        <w:t>time</w:t>
      </w:r>
      <w:proofErr w:type="gramEnd"/>
      <w:r w:rsidRPr="005F791A">
        <w:rPr>
          <w:rFonts w:asciiTheme="majorHAnsi" w:hAnsiTheme="majorHAnsi" w:cstheme="majorHAnsi"/>
        </w:rPr>
        <w:t xml:space="preserve"> they truly lived that value</w:t>
      </w:r>
    </w:p>
    <w:p w14:paraId="1AF87811" w14:textId="77777777" w:rsidR="009C337D" w:rsidRPr="009C337D" w:rsidRDefault="009C337D" w:rsidP="009C337D">
      <w:pPr>
        <w:spacing w:after="0" w:line="240" w:lineRule="auto"/>
        <w:rPr>
          <w:rFonts w:asciiTheme="majorHAnsi" w:hAnsiTheme="majorHAnsi" w:cstheme="majorHAnsi"/>
        </w:rPr>
      </w:pPr>
    </w:p>
    <w:p w14:paraId="4922D554" w14:textId="77777777" w:rsidR="009C337D" w:rsidRPr="005F791A" w:rsidRDefault="009C337D" w:rsidP="009C337D">
      <w:pPr>
        <w:spacing w:after="0" w:line="240" w:lineRule="auto"/>
        <w:rPr>
          <w:rFonts w:asciiTheme="majorHAnsi" w:hAnsiTheme="majorHAnsi" w:cstheme="majorHAnsi"/>
          <w:b/>
          <w:bCs/>
        </w:rPr>
      </w:pPr>
      <w:r w:rsidRPr="005F791A">
        <w:rPr>
          <w:rFonts w:asciiTheme="majorHAnsi" w:hAnsiTheme="majorHAnsi" w:cstheme="majorHAnsi"/>
          <w:b/>
          <w:bCs/>
        </w:rPr>
        <w:t>Optional modification for healthcare focus:</w:t>
      </w:r>
    </w:p>
    <w:p w14:paraId="0DAEAAF0" w14:textId="77777777" w:rsidR="005F791A" w:rsidRDefault="009C337D" w:rsidP="009C337D">
      <w:pPr>
        <w:spacing w:after="0" w:line="240" w:lineRule="auto"/>
        <w:rPr>
          <w:rFonts w:asciiTheme="majorHAnsi" w:hAnsiTheme="majorHAnsi" w:cstheme="majorHAnsi"/>
        </w:rPr>
      </w:pPr>
      <w:r w:rsidRPr="009C337D">
        <w:rPr>
          <w:rFonts w:asciiTheme="majorHAnsi" w:hAnsiTheme="majorHAnsi" w:cstheme="majorHAnsi"/>
        </w:rPr>
        <w:t>Ask students to answer:</w:t>
      </w:r>
    </w:p>
    <w:p w14:paraId="28BD3394" w14:textId="77ABD8DF" w:rsidR="009C337D" w:rsidRDefault="009C337D" w:rsidP="005F791A">
      <w:pPr>
        <w:pStyle w:val="ListParagraph"/>
        <w:numPr>
          <w:ilvl w:val="0"/>
          <w:numId w:val="33"/>
        </w:numPr>
        <w:spacing w:after="0" w:line="240" w:lineRule="auto"/>
        <w:rPr>
          <w:rFonts w:asciiTheme="majorHAnsi" w:hAnsiTheme="majorHAnsi" w:cstheme="majorHAnsi"/>
        </w:rPr>
      </w:pPr>
      <w:r w:rsidRPr="005F791A">
        <w:rPr>
          <w:rFonts w:asciiTheme="majorHAnsi" w:hAnsiTheme="majorHAnsi" w:cstheme="majorHAnsi"/>
        </w:rPr>
        <w:t>How might this value guide your behavior in a healthcare setting (as a CNA, nurse, EMT, etc.)?</w:t>
      </w:r>
    </w:p>
    <w:p w14:paraId="7D707A98" w14:textId="36CBA72E" w:rsidR="009C337D" w:rsidRPr="005F791A" w:rsidRDefault="009C337D" w:rsidP="009C337D">
      <w:pPr>
        <w:pStyle w:val="ListParagraph"/>
        <w:numPr>
          <w:ilvl w:val="0"/>
          <w:numId w:val="33"/>
        </w:numPr>
        <w:spacing w:after="0" w:line="240" w:lineRule="auto"/>
        <w:rPr>
          <w:rFonts w:asciiTheme="majorHAnsi" w:hAnsiTheme="majorHAnsi" w:cstheme="majorHAnsi"/>
        </w:rPr>
      </w:pPr>
      <w:r w:rsidRPr="005F791A">
        <w:rPr>
          <w:rFonts w:asciiTheme="majorHAnsi" w:hAnsiTheme="majorHAnsi" w:cstheme="majorHAnsi"/>
        </w:rPr>
        <w:t>What would it look like to violate this value while working with patients or coworkers?</w:t>
      </w:r>
    </w:p>
    <w:p w14:paraId="5F1C2482" w14:textId="77777777" w:rsidR="009C337D" w:rsidRPr="009C337D" w:rsidRDefault="009C337D" w:rsidP="009C337D">
      <w:pPr>
        <w:spacing w:after="0" w:line="240" w:lineRule="auto"/>
        <w:rPr>
          <w:rFonts w:asciiTheme="majorHAnsi" w:hAnsiTheme="majorHAnsi" w:cstheme="majorHAnsi"/>
        </w:rPr>
      </w:pPr>
    </w:p>
    <w:p w14:paraId="55B182D7" w14:textId="77777777" w:rsidR="009C337D" w:rsidRPr="005F791A" w:rsidRDefault="009C337D" w:rsidP="009C337D">
      <w:pPr>
        <w:spacing w:after="0" w:line="240" w:lineRule="auto"/>
        <w:rPr>
          <w:rFonts w:asciiTheme="majorHAnsi" w:hAnsiTheme="majorHAnsi" w:cstheme="majorHAnsi"/>
          <w:b/>
          <w:bCs/>
        </w:rPr>
      </w:pPr>
      <w:r w:rsidRPr="005F791A">
        <w:rPr>
          <w:rFonts w:asciiTheme="majorHAnsi" w:hAnsiTheme="majorHAnsi" w:cstheme="majorHAnsi"/>
          <w:b/>
          <w:bCs/>
        </w:rPr>
        <w:t>Step 3: Explore the Link to Ethics</w:t>
      </w:r>
    </w:p>
    <w:p w14:paraId="704856AE" w14:textId="0DAE3902" w:rsidR="009C337D" w:rsidRPr="009C337D" w:rsidRDefault="009C337D" w:rsidP="009C337D">
      <w:pPr>
        <w:spacing w:after="0" w:line="240" w:lineRule="auto"/>
        <w:rPr>
          <w:rFonts w:asciiTheme="majorHAnsi" w:hAnsiTheme="majorHAnsi" w:cstheme="majorHAnsi"/>
        </w:rPr>
      </w:pPr>
      <w:r w:rsidRPr="009C337D">
        <w:rPr>
          <w:rFonts w:asciiTheme="majorHAnsi" w:hAnsiTheme="majorHAnsi" w:cstheme="majorHAnsi"/>
        </w:rPr>
        <w:t>Explain or discuss:</w:t>
      </w:r>
      <w:r w:rsidR="005F791A">
        <w:rPr>
          <w:rFonts w:asciiTheme="majorHAnsi" w:hAnsiTheme="majorHAnsi" w:cstheme="majorHAnsi"/>
        </w:rPr>
        <w:t xml:space="preserve"> </w:t>
      </w:r>
      <w:r w:rsidRPr="009C337D">
        <w:rPr>
          <w:rFonts w:asciiTheme="majorHAnsi" w:hAnsiTheme="majorHAnsi" w:cstheme="majorHAnsi"/>
        </w:rPr>
        <w:t>In healthcare, ethical decisions often come down to what you value. For example, someone who values honesty might speak up about a mistake. Someone who values efficiency might make a quick decision—but risk leaving out a patient’s perspective.</w:t>
      </w:r>
    </w:p>
    <w:p w14:paraId="353E2FE9" w14:textId="77777777" w:rsidR="009C337D" w:rsidRPr="009C337D" w:rsidRDefault="009C337D" w:rsidP="009C337D">
      <w:pPr>
        <w:spacing w:after="0" w:line="240" w:lineRule="auto"/>
        <w:rPr>
          <w:rFonts w:asciiTheme="majorHAnsi" w:hAnsiTheme="majorHAnsi" w:cstheme="majorHAnsi"/>
        </w:rPr>
      </w:pPr>
    </w:p>
    <w:p w14:paraId="59540A83" w14:textId="1060B95B" w:rsidR="009C337D" w:rsidRPr="005F791A" w:rsidRDefault="009C337D" w:rsidP="009C337D">
      <w:pPr>
        <w:pStyle w:val="ListParagraph"/>
        <w:numPr>
          <w:ilvl w:val="0"/>
          <w:numId w:val="34"/>
        </w:numPr>
        <w:spacing w:after="0" w:line="240" w:lineRule="auto"/>
        <w:rPr>
          <w:rFonts w:asciiTheme="majorHAnsi" w:hAnsiTheme="majorHAnsi" w:cstheme="majorHAnsi"/>
        </w:rPr>
      </w:pPr>
      <w:r w:rsidRPr="005F791A">
        <w:rPr>
          <w:rFonts w:asciiTheme="majorHAnsi" w:hAnsiTheme="majorHAnsi" w:cstheme="majorHAnsi"/>
        </w:rPr>
        <w:t>How do your personal values align with professional ethics in healthcare (like respect, autonomy, beneficence, and justice)?</w:t>
      </w:r>
    </w:p>
    <w:p w14:paraId="082428AC" w14:textId="77777777" w:rsidR="009C337D" w:rsidRDefault="009C337D" w:rsidP="005F791A">
      <w:pPr>
        <w:pStyle w:val="ListParagraph"/>
        <w:numPr>
          <w:ilvl w:val="0"/>
          <w:numId w:val="34"/>
        </w:numPr>
        <w:spacing w:after="0" w:line="240" w:lineRule="auto"/>
        <w:rPr>
          <w:rFonts w:asciiTheme="majorHAnsi" w:hAnsiTheme="majorHAnsi" w:cstheme="majorHAnsi"/>
        </w:rPr>
      </w:pPr>
      <w:r w:rsidRPr="005F791A">
        <w:rPr>
          <w:rFonts w:asciiTheme="majorHAnsi" w:hAnsiTheme="majorHAnsi" w:cstheme="majorHAnsi"/>
        </w:rPr>
        <w:t>What would you do if your personal values conflicted with a workplace rule or coworker behavior?</w:t>
      </w:r>
    </w:p>
    <w:p w14:paraId="15AA9BB4" w14:textId="43115A14" w:rsidR="004D2F3F" w:rsidRPr="004D2F3F" w:rsidRDefault="004D2F3F" w:rsidP="004D2F3F">
      <w:pPr>
        <w:pStyle w:val="ListParagraph"/>
        <w:numPr>
          <w:ilvl w:val="0"/>
          <w:numId w:val="34"/>
        </w:numPr>
        <w:spacing w:after="0" w:line="240" w:lineRule="auto"/>
        <w:rPr>
          <w:rFonts w:asciiTheme="majorHAnsi" w:hAnsiTheme="majorHAnsi" w:cstheme="majorHAnsi"/>
        </w:rPr>
      </w:pPr>
      <w:r w:rsidRPr="004D2F3F">
        <w:rPr>
          <w:rFonts w:asciiTheme="majorHAnsi" w:hAnsiTheme="majorHAnsi" w:cstheme="majorHAnsi"/>
        </w:rPr>
        <w:t>Why is it important for healthcare workers to understand their values before facing ethical decisions?</w:t>
      </w:r>
    </w:p>
    <w:p w14:paraId="0E40BD3E" w14:textId="77777777" w:rsidR="009C337D" w:rsidRPr="004D2F3F" w:rsidRDefault="009C337D" w:rsidP="009C337D">
      <w:pPr>
        <w:pStyle w:val="ListParagraph"/>
        <w:numPr>
          <w:ilvl w:val="0"/>
          <w:numId w:val="34"/>
        </w:numPr>
        <w:spacing w:after="0" w:line="240" w:lineRule="auto"/>
        <w:rPr>
          <w:rFonts w:asciiTheme="majorHAnsi" w:hAnsiTheme="majorHAnsi" w:cstheme="majorHAnsi"/>
        </w:rPr>
      </w:pPr>
      <w:r w:rsidRPr="004D2F3F">
        <w:rPr>
          <w:rFonts w:asciiTheme="majorHAnsi" w:hAnsiTheme="majorHAnsi" w:cstheme="majorHAnsi"/>
        </w:rPr>
        <w:t>Invite students to share one of their values and how they think it will influence their future patient care. Keep it respectful and optional.</w:t>
      </w:r>
    </w:p>
    <w:p w14:paraId="45BCB143" w14:textId="28468749" w:rsidR="0009761D" w:rsidRPr="00F65EBB" w:rsidRDefault="0009761D" w:rsidP="00F65EBB">
      <w:pPr>
        <w:spacing w:after="0" w:line="240" w:lineRule="auto"/>
        <w:contextualSpacing/>
      </w:pPr>
    </w:p>
    <w:p w14:paraId="2FAB4FFA" w14:textId="77777777" w:rsidR="00F65EBB" w:rsidRPr="00F65EBB" w:rsidRDefault="00F65EBB" w:rsidP="00F65EBB">
      <w:pPr>
        <w:pStyle w:val="Heading2"/>
        <w:rPr>
          <w:rFonts w:ascii="Calibri" w:hAnsi="Calibri" w:cs="Calibri"/>
        </w:rPr>
      </w:pPr>
      <w:bookmarkStart w:id="6" w:name="_Medical_Ethics_Collage"/>
      <w:bookmarkEnd w:id="6"/>
      <w:r w:rsidRPr="00F65EBB">
        <w:rPr>
          <w:rFonts w:ascii="Calibri" w:hAnsi="Calibri" w:cs="Calibri"/>
        </w:rPr>
        <w:t>Medical Ethics Collage Project</w:t>
      </w:r>
    </w:p>
    <w:p w14:paraId="1ABB0C60" w14:textId="77717E7D" w:rsidR="00F65EBB" w:rsidRPr="00F65EBB" w:rsidRDefault="00F65EBB" w:rsidP="00F65EBB">
      <w:pPr>
        <w:spacing w:after="0" w:line="240" w:lineRule="auto"/>
        <w:contextualSpacing/>
        <w:rPr>
          <w:rFonts w:ascii="Calibri" w:hAnsi="Calibri" w:cs="Calibri"/>
        </w:rPr>
      </w:pPr>
      <w:r w:rsidRPr="00F65EBB">
        <w:rPr>
          <w:rFonts w:ascii="Calibri" w:hAnsi="Calibri" w:cs="Calibri"/>
        </w:rPr>
        <w:t>60–90 minutes (can be extended for deeper work or homework)</w:t>
      </w:r>
      <w:r>
        <w:rPr>
          <w:rFonts w:ascii="Calibri" w:hAnsi="Calibri" w:cs="Calibri"/>
        </w:rPr>
        <w:t>, i</w:t>
      </w:r>
      <w:r w:rsidRPr="00F65EBB">
        <w:rPr>
          <w:rFonts w:ascii="Calibri" w:hAnsi="Calibri" w:cs="Calibri"/>
        </w:rPr>
        <w:t>n-person or Online Submission, Individual</w:t>
      </w:r>
    </w:p>
    <w:p w14:paraId="14D67307" w14:textId="35DC3E0C" w:rsidR="00F65EBB" w:rsidRPr="00F65EBB" w:rsidRDefault="00F65EBB" w:rsidP="00F65EBB">
      <w:pPr>
        <w:spacing w:after="0" w:line="240" w:lineRule="auto"/>
        <w:contextualSpacing/>
        <w:rPr>
          <w:rFonts w:ascii="Calibri" w:hAnsi="Calibri" w:cs="Calibri"/>
        </w:rPr>
      </w:pPr>
      <w:r w:rsidRPr="00F65EBB">
        <w:rPr>
          <w:rFonts w:ascii="Calibri" w:hAnsi="Calibri" w:cs="Calibri"/>
        </w:rPr>
        <w:t>Competenc</w:t>
      </w:r>
      <w:r w:rsidR="00037237">
        <w:rPr>
          <w:rFonts w:ascii="Calibri" w:hAnsi="Calibri" w:cs="Calibri"/>
        </w:rPr>
        <w:t>ies</w:t>
      </w:r>
      <w:r w:rsidRPr="00F65EBB">
        <w:rPr>
          <w:rFonts w:ascii="Calibri" w:hAnsi="Calibri" w:cs="Calibri"/>
        </w:rPr>
        <w:t>: 3</w:t>
      </w:r>
      <w:r w:rsidR="00046DF4">
        <w:rPr>
          <w:rFonts w:ascii="Calibri" w:hAnsi="Calibri" w:cs="Calibri"/>
        </w:rPr>
        <w:t>, 4, or 5 (depending on which option you choose)</w:t>
      </w:r>
    </w:p>
    <w:p w14:paraId="4614BCC8" w14:textId="77777777" w:rsidR="00F65EBB" w:rsidRPr="00037237" w:rsidRDefault="00F65EBB" w:rsidP="00F65EBB">
      <w:pPr>
        <w:spacing w:after="0" w:line="240" w:lineRule="auto"/>
        <w:contextualSpacing/>
        <w:rPr>
          <w:rFonts w:ascii="Calibri" w:hAnsi="Calibri" w:cs="Calibri"/>
          <w:b/>
          <w:bCs/>
        </w:rPr>
      </w:pPr>
    </w:p>
    <w:p w14:paraId="6BE29758" w14:textId="3F5DDD2D" w:rsidR="00F65EBB" w:rsidRPr="00037237" w:rsidRDefault="00F65EBB" w:rsidP="00F65EBB">
      <w:pPr>
        <w:spacing w:after="0" w:line="240" w:lineRule="auto"/>
        <w:contextualSpacing/>
        <w:rPr>
          <w:rFonts w:ascii="Calibri" w:hAnsi="Calibri" w:cs="Calibri"/>
          <w:b/>
          <w:bCs/>
        </w:rPr>
      </w:pPr>
      <w:r w:rsidRPr="00037237">
        <w:rPr>
          <w:rFonts w:ascii="Calibri" w:hAnsi="Calibri" w:cs="Calibri"/>
          <w:b/>
          <w:bCs/>
        </w:rPr>
        <w:t>Materials:</w:t>
      </w:r>
    </w:p>
    <w:p w14:paraId="7B740740" w14:textId="5E968F2D" w:rsidR="00F65EBB" w:rsidRDefault="00F65EBB" w:rsidP="00F65EBB">
      <w:pPr>
        <w:spacing w:after="0" w:line="240" w:lineRule="auto"/>
        <w:contextualSpacing/>
        <w:rPr>
          <w:rFonts w:ascii="Calibri" w:hAnsi="Calibri" w:cs="Calibri"/>
        </w:rPr>
      </w:pPr>
      <w:r>
        <w:rPr>
          <w:rFonts w:ascii="Calibri" w:hAnsi="Calibri" w:cs="Calibri"/>
        </w:rPr>
        <w:t xml:space="preserve">In person: </w:t>
      </w:r>
      <w:r w:rsidRPr="00F65EBB">
        <w:rPr>
          <w:rFonts w:ascii="Calibri" w:hAnsi="Calibri" w:cs="Calibri"/>
        </w:rPr>
        <w:t xml:space="preserve">Poster board, magazines, printed images, </w:t>
      </w:r>
      <w:r w:rsidR="009330D6">
        <w:rPr>
          <w:rFonts w:ascii="Calibri" w:hAnsi="Calibri" w:cs="Calibri"/>
        </w:rPr>
        <w:t xml:space="preserve">Mod Podge, </w:t>
      </w:r>
      <w:r w:rsidRPr="00F65EBB">
        <w:rPr>
          <w:rFonts w:ascii="Calibri" w:hAnsi="Calibri" w:cs="Calibri"/>
        </w:rPr>
        <w:t>scissors, glue, markers, etc.</w:t>
      </w:r>
      <w:r w:rsidR="009330D6" w:rsidRPr="009330D6">
        <w:rPr>
          <w:rFonts w:ascii="Calibri" w:hAnsi="Calibri" w:cs="Calibri"/>
        </w:rPr>
        <w:t xml:space="preserve"> </w:t>
      </w:r>
      <w:r w:rsidR="009330D6" w:rsidRPr="00F65EBB">
        <w:rPr>
          <w:rFonts w:ascii="Calibri" w:hAnsi="Calibri" w:cs="Calibri"/>
        </w:rPr>
        <w:t>Mod Podge or clear adhesive for finishing</w:t>
      </w:r>
    </w:p>
    <w:p w14:paraId="6C0B49E3" w14:textId="30FA63C6" w:rsidR="00F65EBB" w:rsidRPr="00F65EBB" w:rsidRDefault="00F65EBB" w:rsidP="00F65EBB">
      <w:pPr>
        <w:spacing w:after="0" w:line="240" w:lineRule="auto"/>
        <w:contextualSpacing/>
        <w:rPr>
          <w:rFonts w:ascii="Calibri" w:hAnsi="Calibri" w:cs="Calibri"/>
        </w:rPr>
      </w:pPr>
      <w:r>
        <w:rPr>
          <w:rFonts w:ascii="Calibri" w:hAnsi="Calibri" w:cs="Calibri"/>
        </w:rPr>
        <w:t xml:space="preserve">Online: AI image generator, Pinterest, PowerPoint, Publisher, or another </w:t>
      </w:r>
      <w:r w:rsidR="009330D6">
        <w:rPr>
          <w:rFonts w:ascii="Calibri" w:hAnsi="Calibri" w:cs="Calibri"/>
        </w:rPr>
        <w:t>place to add images</w:t>
      </w:r>
    </w:p>
    <w:p w14:paraId="766EC366" w14:textId="77777777" w:rsidR="009330D6" w:rsidRDefault="009330D6" w:rsidP="00F65EBB">
      <w:pPr>
        <w:spacing w:after="0" w:line="240" w:lineRule="auto"/>
        <w:contextualSpacing/>
        <w:rPr>
          <w:rFonts w:ascii="Calibri" w:hAnsi="Calibri" w:cs="Calibri"/>
        </w:rPr>
      </w:pPr>
    </w:p>
    <w:p w14:paraId="50C32591" w14:textId="5D4514D2" w:rsidR="00F65EBB" w:rsidRPr="00037237" w:rsidRDefault="00F65EBB" w:rsidP="00F65EBB">
      <w:pPr>
        <w:spacing w:after="0" w:line="240" w:lineRule="auto"/>
        <w:contextualSpacing/>
        <w:rPr>
          <w:rFonts w:ascii="Calibri" w:hAnsi="Calibri" w:cs="Calibri"/>
          <w:b/>
          <w:bCs/>
        </w:rPr>
      </w:pPr>
      <w:r w:rsidRPr="00037237">
        <w:rPr>
          <w:rFonts w:ascii="Calibri" w:hAnsi="Calibri" w:cs="Calibri"/>
          <w:b/>
          <w:bCs/>
        </w:rPr>
        <w:t>Activity Instructions</w:t>
      </w:r>
      <w:r w:rsidR="00037237" w:rsidRPr="00037237">
        <w:rPr>
          <w:rFonts w:ascii="Calibri" w:hAnsi="Calibri" w:cs="Calibri"/>
          <w:b/>
          <w:bCs/>
        </w:rPr>
        <w:t>:</w:t>
      </w:r>
    </w:p>
    <w:p w14:paraId="69851C97" w14:textId="77777777" w:rsidR="00F65EBB" w:rsidRPr="00F65EBB" w:rsidRDefault="00F65EBB" w:rsidP="00F65EBB">
      <w:pPr>
        <w:spacing w:after="0" w:line="240" w:lineRule="auto"/>
        <w:contextualSpacing/>
        <w:rPr>
          <w:rFonts w:ascii="Calibri" w:hAnsi="Calibri" w:cs="Calibri"/>
        </w:rPr>
      </w:pPr>
      <w:r w:rsidRPr="00F65EBB">
        <w:rPr>
          <w:rFonts w:ascii="Calibri" w:hAnsi="Calibri" w:cs="Calibri"/>
        </w:rPr>
        <w:lastRenderedPageBreak/>
        <w:t xml:space="preserve">You will create a </w:t>
      </w:r>
      <w:proofErr w:type="gramStart"/>
      <w:r w:rsidRPr="00F65EBB">
        <w:rPr>
          <w:rFonts w:ascii="Calibri" w:hAnsi="Calibri" w:cs="Calibri"/>
        </w:rPr>
        <w:t>collage</w:t>
      </w:r>
      <w:proofErr w:type="gramEnd"/>
      <w:r w:rsidRPr="00F65EBB">
        <w:rPr>
          <w:rFonts w:ascii="Calibri" w:hAnsi="Calibri" w:cs="Calibri"/>
        </w:rPr>
        <w:t xml:space="preserve"> that visually represents core ideas in medical ethics. Your </w:t>
      </w:r>
      <w:proofErr w:type="gramStart"/>
      <w:r w:rsidRPr="00F65EBB">
        <w:rPr>
          <w:rFonts w:ascii="Calibri" w:hAnsi="Calibri" w:cs="Calibri"/>
        </w:rPr>
        <w:t>collage</w:t>
      </w:r>
      <w:proofErr w:type="gramEnd"/>
      <w:r w:rsidRPr="00F65EBB">
        <w:rPr>
          <w:rFonts w:ascii="Calibri" w:hAnsi="Calibri" w:cs="Calibri"/>
        </w:rPr>
        <w:t xml:space="preserve"> will include symbolic imagery and thoughtful design to explore either ethical principles or a specific healthcare case.</w:t>
      </w:r>
    </w:p>
    <w:p w14:paraId="32A6C2CB" w14:textId="77777777" w:rsidR="00F65EBB" w:rsidRPr="00F65EBB" w:rsidRDefault="00F65EBB" w:rsidP="00F65EBB">
      <w:pPr>
        <w:spacing w:after="0" w:line="240" w:lineRule="auto"/>
        <w:contextualSpacing/>
        <w:rPr>
          <w:rFonts w:ascii="Calibri" w:hAnsi="Calibri" w:cs="Calibri"/>
        </w:rPr>
      </w:pPr>
    </w:p>
    <w:p w14:paraId="428BBBD7" w14:textId="77777777" w:rsidR="00F65EBB" w:rsidRPr="00F65EBB" w:rsidRDefault="00F65EBB" w:rsidP="00F65EBB">
      <w:pPr>
        <w:spacing w:after="0" w:line="240" w:lineRule="auto"/>
        <w:contextualSpacing/>
        <w:rPr>
          <w:rFonts w:ascii="Calibri" w:hAnsi="Calibri" w:cs="Calibri"/>
        </w:rPr>
      </w:pPr>
      <w:r w:rsidRPr="00F65EBB">
        <w:rPr>
          <w:rFonts w:ascii="Calibri" w:hAnsi="Calibri" w:cs="Calibri"/>
        </w:rPr>
        <w:t>Choose one of the following two options:</w:t>
      </w:r>
    </w:p>
    <w:p w14:paraId="05B1F5A2" w14:textId="77777777" w:rsidR="00F65EBB" w:rsidRPr="00F65EBB" w:rsidRDefault="00F65EBB" w:rsidP="00F65EBB">
      <w:pPr>
        <w:spacing w:after="0" w:line="240" w:lineRule="auto"/>
        <w:contextualSpacing/>
        <w:rPr>
          <w:rFonts w:ascii="Calibri" w:hAnsi="Calibri" w:cs="Calibri"/>
        </w:rPr>
      </w:pPr>
    </w:p>
    <w:p w14:paraId="1729091E" w14:textId="124B22A8" w:rsidR="00F65EBB" w:rsidRPr="00F65EBB" w:rsidRDefault="00F65EBB" w:rsidP="00F65EBB">
      <w:pPr>
        <w:spacing w:after="0" w:line="240" w:lineRule="auto"/>
        <w:contextualSpacing/>
        <w:rPr>
          <w:rFonts w:ascii="Calibri" w:hAnsi="Calibri" w:cs="Calibri"/>
        </w:rPr>
      </w:pPr>
      <w:r w:rsidRPr="00F65EBB">
        <w:rPr>
          <w:rFonts w:ascii="Calibri" w:hAnsi="Calibri" w:cs="Calibri"/>
        </w:rPr>
        <w:t>Option 1: Visualizing Ethical Principles</w:t>
      </w:r>
    </w:p>
    <w:p w14:paraId="30D701B6" w14:textId="690EDD44" w:rsidR="00F65EBB" w:rsidRPr="00A44BE9" w:rsidRDefault="00F65EBB" w:rsidP="00A44BE9">
      <w:pPr>
        <w:pStyle w:val="ListParagraph"/>
        <w:numPr>
          <w:ilvl w:val="0"/>
          <w:numId w:val="35"/>
        </w:numPr>
        <w:spacing w:after="0" w:line="240" w:lineRule="auto"/>
        <w:rPr>
          <w:rFonts w:ascii="Calibri" w:hAnsi="Calibri" w:cs="Calibri"/>
        </w:rPr>
      </w:pPr>
      <w:r w:rsidRPr="00A44BE9">
        <w:rPr>
          <w:rFonts w:ascii="Calibri" w:hAnsi="Calibri" w:cs="Calibri"/>
        </w:rPr>
        <w:t>Choose two ethical principles (e.g., autonomy, beneficence, justice, nonmaleficence).</w:t>
      </w:r>
    </w:p>
    <w:p w14:paraId="3E03162C" w14:textId="04A7169E" w:rsidR="00F65EBB" w:rsidRPr="00A44BE9" w:rsidRDefault="00F65EBB" w:rsidP="00A44BE9">
      <w:pPr>
        <w:pStyle w:val="ListParagraph"/>
        <w:numPr>
          <w:ilvl w:val="0"/>
          <w:numId w:val="35"/>
        </w:numPr>
        <w:spacing w:after="0" w:line="240" w:lineRule="auto"/>
        <w:rPr>
          <w:rFonts w:ascii="Calibri" w:hAnsi="Calibri" w:cs="Calibri"/>
        </w:rPr>
      </w:pPr>
      <w:r w:rsidRPr="00A44BE9">
        <w:rPr>
          <w:rFonts w:ascii="Calibri" w:hAnsi="Calibri" w:cs="Calibri"/>
        </w:rPr>
        <w:t>Use symbolism and imagery to show how these principles interact in healthcare.</w:t>
      </w:r>
    </w:p>
    <w:p w14:paraId="1776688F" w14:textId="77777777" w:rsidR="00F65EBB" w:rsidRPr="00A44BE9" w:rsidRDefault="00F65EBB" w:rsidP="00A44BE9">
      <w:pPr>
        <w:pStyle w:val="ListParagraph"/>
        <w:numPr>
          <w:ilvl w:val="0"/>
          <w:numId w:val="35"/>
        </w:numPr>
        <w:spacing w:after="0" w:line="240" w:lineRule="auto"/>
        <w:rPr>
          <w:rFonts w:ascii="Calibri" w:hAnsi="Calibri" w:cs="Calibri"/>
        </w:rPr>
      </w:pPr>
      <w:r w:rsidRPr="00A44BE9">
        <w:rPr>
          <w:rFonts w:ascii="Calibri" w:hAnsi="Calibri" w:cs="Calibri"/>
        </w:rPr>
        <w:t>Show how the principles can support or conflict with each other.</w:t>
      </w:r>
    </w:p>
    <w:p w14:paraId="77200125" w14:textId="5CF267AC" w:rsidR="00F65EBB" w:rsidRPr="00F65EBB" w:rsidRDefault="00F65EBB" w:rsidP="00F65EBB">
      <w:pPr>
        <w:spacing w:after="0" w:line="240" w:lineRule="auto"/>
        <w:contextualSpacing/>
        <w:rPr>
          <w:rFonts w:ascii="Calibri" w:hAnsi="Calibri" w:cs="Calibri"/>
        </w:rPr>
      </w:pPr>
    </w:p>
    <w:p w14:paraId="17F1E43F" w14:textId="55B76416" w:rsidR="00F65EBB" w:rsidRPr="00F65EBB" w:rsidRDefault="00F65EBB" w:rsidP="00F65EBB">
      <w:pPr>
        <w:spacing w:after="0" w:line="240" w:lineRule="auto"/>
        <w:contextualSpacing/>
        <w:rPr>
          <w:rFonts w:ascii="Calibri" w:hAnsi="Calibri" w:cs="Calibri"/>
        </w:rPr>
      </w:pPr>
      <w:r w:rsidRPr="00F65EBB">
        <w:rPr>
          <w:rFonts w:ascii="Calibri" w:hAnsi="Calibri" w:cs="Calibri"/>
        </w:rPr>
        <w:t>Option 2: Case-Based</w:t>
      </w:r>
      <w:r w:rsidR="00A44BE9">
        <w:rPr>
          <w:rFonts w:ascii="Calibri" w:hAnsi="Calibri" w:cs="Calibri"/>
        </w:rPr>
        <w:t xml:space="preserve"> or dilemma-based</w:t>
      </w:r>
      <w:r w:rsidRPr="00F65EBB">
        <w:rPr>
          <w:rFonts w:ascii="Calibri" w:hAnsi="Calibri" w:cs="Calibri"/>
        </w:rPr>
        <w:t xml:space="preserve"> Collage</w:t>
      </w:r>
    </w:p>
    <w:p w14:paraId="3947FEC3" w14:textId="33BD2445" w:rsidR="00F65EBB" w:rsidRPr="00A44BE9" w:rsidRDefault="00F65EBB" w:rsidP="00A44BE9">
      <w:pPr>
        <w:pStyle w:val="ListParagraph"/>
        <w:numPr>
          <w:ilvl w:val="0"/>
          <w:numId w:val="36"/>
        </w:numPr>
        <w:spacing w:after="0" w:line="240" w:lineRule="auto"/>
        <w:rPr>
          <w:rFonts w:ascii="Calibri" w:hAnsi="Calibri" w:cs="Calibri"/>
        </w:rPr>
      </w:pPr>
      <w:r w:rsidRPr="00A44BE9">
        <w:rPr>
          <w:rFonts w:ascii="Calibri" w:hAnsi="Calibri" w:cs="Calibri"/>
        </w:rPr>
        <w:t xml:space="preserve">Choose one ethical case </w:t>
      </w:r>
      <w:r w:rsidR="00A44BE9" w:rsidRPr="00A44BE9">
        <w:rPr>
          <w:rFonts w:ascii="Calibri" w:hAnsi="Calibri" w:cs="Calibri"/>
        </w:rPr>
        <w:t xml:space="preserve">or ethical dilemma </w:t>
      </w:r>
    </w:p>
    <w:p w14:paraId="56A9E51A" w14:textId="620379AB" w:rsidR="00F65EBB" w:rsidRPr="00A44BE9" w:rsidRDefault="00F65EBB" w:rsidP="00A44BE9">
      <w:pPr>
        <w:pStyle w:val="ListParagraph"/>
        <w:numPr>
          <w:ilvl w:val="0"/>
          <w:numId w:val="36"/>
        </w:numPr>
        <w:spacing w:after="0" w:line="240" w:lineRule="auto"/>
        <w:rPr>
          <w:rFonts w:ascii="Calibri" w:hAnsi="Calibri" w:cs="Calibri"/>
        </w:rPr>
      </w:pPr>
      <w:r w:rsidRPr="00A44BE9">
        <w:rPr>
          <w:rFonts w:ascii="Calibri" w:hAnsi="Calibri" w:cs="Calibri"/>
        </w:rPr>
        <w:t>Use imagery and symbolism to show:</w:t>
      </w:r>
    </w:p>
    <w:p w14:paraId="434477F0" w14:textId="61C87F34" w:rsidR="00F65EBB" w:rsidRPr="00A44BE9" w:rsidRDefault="00F65EBB" w:rsidP="00A44BE9">
      <w:pPr>
        <w:pStyle w:val="ListParagraph"/>
        <w:numPr>
          <w:ilvl w:val="0"/>
          <w:numId w:val="36"/>
        </w:numPr>
        <w:spacing w:after="0" w:line="240" w:lineRule="auto"/>
        <w:rPr>
          <w:rFonts w:ascii="Calibri" w:hAnsi="Calibri" w:cs="Calibri"/>
        </w:rPr>
      </w:pPr>
      <w:r w:rsidRPr="00A44BE9">
        <w:rPr>
          <w:rFonts w:ascii="Calibri" w:hAnsi="Calibri" w:cs="Calibri"/>
        </w:rPr>
        <w:t xml:space="preserve">The core issues </w:t>
      </w:r>
      <w:r w:rsidR="00A44BE9" w:rsidRPr="00A44BE9">
        <w:rPr>
          <w:rFonts w:ascii="Calibri" w:hAnsi="Calibri" w:cs="Calibri"/>
        </w:rPr>
        <w:t>of the dilemma or case</w:t>
      </w:r>
    </w:p>
    <w:p w14:paraId="61778E30" w14:textId="2167404A" w:rsidR="00F65EBB" w:rsidRPr="00A44BE9" w:rsidRDefault="00F65EBB" w:rsidP="00A44BE9">
      <w:pPr>
        <w:pStyle w:val="ListParagraph"/>
        <w:numPr>
          <w:ilvl w:val="0"/>
          <w:numId w:val="36"/>
        </w:numPr>
        <w:spacing w:after="0" w:line="240" w:lineRule="auto"/>
        <w:rPr>
          <w:rFonts w:ascii="Calibri" w:hAnsi="Calibri" w:cs="Calibri"/>
        </w:rPr>
      </w:pPr>
      <w:r w:rsidRPr="00A44BE9">
        <w:rPr>
          <w:rFonts w:ascii="Calibri" w:hAnsi="Calibri" w:cs="Calibri"/>
        </w:rPr>
        <w:t>The stakeholders involved</w:t>
      </w:r>
    </w:p>
    <w:p w14:paraId="27B31299" w14:textId="62F455A6" w:rsidR="00F65EBB" w:rsidRPr="00A44BE9" w:rsidRDefault="00F65EBB" w:rsidP="00A44BE9">
      <w:pPr>
        <w:pStyle w:val="ListParagraph"/>
        <w:numPr>
          <w:ilvl w:val="0"/>
          <w:numId w:val="36"/>
        </w:numPr>
        <w:spacing w:after="0" w:line="240" w:lineRule="auto"/>
        <w:rPr>
          <w:rFonts w:ascii="Calibri" w:hAnsi="Calibri" w:cs="Calibri"/>
        </w:rPr>
      </w:pPr>
      <w:r w:rsidRPr="00A44BE9">
        <w:rPr>
          <w:rFonts w:ascii="Calibri" w:hAnsi="Calibri" w:cs="Calibri"/>
        </w:rPr>
        <w:t>The ethical principles at play</w:t>
      </w:r>
    </w:p>
    <w:p w14:paraId="0F5689CA" w14:textId="77777777" w:rsidR="00F65EBB" w:rsidRPr="00F65EBB" w:rsidRDefault="00F65EBB" w:rsidP="00F65EBB">
      <w:pPr>
        <w:spacing w:after="0" w:line="240" w:lineRule="auto"/>
        <w:contextualSpacing/>
        <w:rPr>
          <w:rFonts w:ascii="Calibri" w:hAnsi="Calibri" w:cs="Calibri"/>
        </w:rPr>
      </w:pPr>
    </w:p>
    <w:p w14:paraId="05F0B34C" w14:textId="77777777" w:rsidR="00F65EBB" w:rsidRPr="00F65EBB" w:rsidRDefault="00F65EBB" w:rsidP="00F65EBB">
      <w:pPr>
        <w:spacing w:after="0" w:line="240" w:lineRule="auto"/>
        <w:contextualSpacing/>
        <w:rPr>
          <w:rFonts w:ascii="Calibri" w:hAnsi="Calibri" w:cs="Calibri"/>
        </w:rPr>
      </w:pPr>
      <w:r w:rsidRPr="00F65EBB">
        <w:rPr>
          <w:rFonts w:ascii="Calibri" w:hAnsi="Calibri" w:cs="Calibri"/>
        </w:rPr>
        <w:t xml:space="preserve">Your goal is to create meaning—not just </w:t>
      </w:r>
      <w:proofErr w:type="gramStart"/>
      <w:r w:rsidRPr="00F65EBB">
        <w:rPr>
          <w:rFonts w:ascii="Calibri" w:hAnsi="Calibri" w:cs="Calibri"/>
        </w:rPr>
        <w:t>explain</w:t>
      </w:r>
      <w:proofErr w:type="gramEnd"/>
      <w:r w:rsidRPr="00F65EBB">
        <w:rPr>
          <w:rFonts w:ascii="Calibri" w:hAnsi="Calibri" w:cs="Calibri"/>
        </w:rPr>
        <w:t xml:space="preserve"> the </w:t>
      </w:r>
      <w:proofErr w:type="gramStart"/>
      <w:r w:rsidRPr="00F65EBB">
        <w:rPr>
          <w:rFonts w:ascii="Calibri" w:hAnsi="Calibri" w:cs="Calibri"/>
        </w:rPr>
        <w:t>case, but</w:t>
      </w:r>
      <w:proofErr w:type="gramEnd"/>
      <w:r w:rsidRPr="00F65EBB">
        <w:rPr>
          <w:rFonts w:ascii="Calibri" w:hAnsi="Calibri" w:cs="Calibri"/>
        </w:rPr>
        <w:t xml:space="preserve"> express its complexity through visuals.</w:t>
      </w:r>
    </w:p>
    <w:p w14:paraId="7E1B24D3" w14:textId="77777777" w:rsidR="00F65EBB" w:rsidRPr="00F65EBB" w:rsidRDefault="00F65EBB" w:rsidP="00F65EBB">
      <w:pPr>
        <w:spacing w:after="0" w:line="240" w:lineRule="auto"/>
        <w:contextualSpacing/>
        <w:rPr>
          <w:rFonts w:ascii="Calibri" w:hAnsi="Calibri" w:cs="Calibri"/>
        </w:rPr>
      </w:pPr>
    </w:p>
    <w:p w14:paraId="7260B806" w14:textId="25FD94F5" w:rsidR="00F65EBB" w:rsidRPr="00F65EBB" w:rsidRDefault="00A44BE9" w:rsidP="00F65EBB">
      <w:pPr>
        <w:spacing w:after="0" w:line="240" w:lineRule="auto"/>
        <w:contextualSpacing/>
        <w:rPr>
          <w:rFonts w:ascii="Calibri" w:hAnsi="Calibri" w:cs="Calibri"/>
        </w:rPr>
      </w:pPr>
      <w:r>
        <w:rPr>
          <w:rFonts w:ascii="Calibri" w:hAnsi="Calibri" w:cs="Calibri"/>
        </w:rPr>
        <w:t>Include:</w:t>
      </w:r>
    </w:p>
    <w:p w14:paraId="792C345A" w14:textId="688FC0BE" w:rsidR="00F65EBB" w:rsidRPr="00A44BE9" w:rsidRDefault="00F65EBB" w:rsidP="00A44BE9">
      <w:pPr>
        <w:pStyle w:val="ListParagraph"/>
        <w:numPr>
          <w:ilvl w:val="0"/>
          <w:numId w:val="37"/>
        </w:numPr>
        <w:spacing w:after="0" w:line="240" w:lineRule="auto"/>
        <w:rPr>
          <w:rFonts w:ascii="Calibri" w:hAnsi="Calibri" w:cs="Calibri"/>
        </w:rPr>
      </w:pPr>
      <w:r w:rsidRPr="00A44BE9">
        <w:rPr>
          <w:rFonts w:ascii="Calibri" w:hAnsi="Calibri" w:cs="Calibri"/>
        </w:rPr>
        <w:t>A minimum of 8–10 symbolic or meaningful images</w:t>
      </w:r>
    </w:p>
    <w:p w14:paraId="71BCE6FD" w14:textId="47E48FD8" w:rsidR="00F65EBB" w:rsidRPr="00A44BE9" w:rsidRDefault="00F65EBB" w:rsidP="00A44BE9">
      <w:pPr>
        <w:pStyle w:val="ListParagraph"/>
        <w:numPr>
          <w:ilvl w:val="0"/>
          <w:numId w:val="37"/>
        </w:numPr>
        <w:spacing w:after="0" w:line="240" w:lineRule="auto"/>
        <w:rPr>
          <w:rFonts w:ascii="Calibri" w:hAnsi="Calibri" w:cs="Calibri"/>
        </w:rPr>
      </w:pPr>
      <w:r w:rsidRPr="00A44BE9">
        <w:rPr>
          <w:rFonts w:ascii="Calibri" w:hAnsi="Calibri" w:cs="Calibri"/>
        </w:rPr>
        <w:t>Creative layout using color, line, shape, or space</w:t>
      </w:r>
    </w:p>
    <w:p w14:paraId="1CD71AC0" w14:textId="143B6E5C" w:rsidR="00F65EBB" w:rsidRPr="00A44BE9" w:rsidRDefault="00F65EBB" w:rsidP="00A44BE9">
      <w:pPr>
        <w:pStyle w:val="ListParagraph"/>
        <w:numPr>
          <w:ilvl w:val="0"/>
          <w:numId w:val="37"/>
        </w:numPr>
        <w:spacing w:after="0" w:line="240" w:lineRule="auto"/>
        <w:rPr>
          <w:rFonts w:ascii="Calibri" w:hAnsi="Calibri" w:cs="Calibri"/>
        </w:rPr>
      </w:pPr>
      <w:r w:rsidRPr="00A44BE9">
        <w:rPr>
          <w:rFonts w:ascii="Calibri" w:hAnsi="Calibri" w:cs="Calibri"/>
        </w:rPr>
        <w:t>Clear representation of ethical principles and/or stakeholders</w:t>
      </w:r>
    </w:p>
    <w:p w14:paraId="032A0B73" w14:textId="77777777" w:rsidR="00F65EBB" w:rsidRPr="00A44BE9" w:rsidRDefault="00F65EBB" w:rsidP="00A44BE9">
      <w:pPr>
        <w:pStyle w:val="ListParagraph"/>
        <w:numPr>
          <w:ilvl w:val="0"/>
          <w:numId w:val="37"/>
        </w:numPr>
        <w:spacing w:after="0" w:line="240" w:lineRule="auto"/>
        <w:rPr>
          <w:rFonts w:ascii="Calibri" w:hAnsi="Calibri" w:cs="Calibri"/>
        </w:rPr>
      </w:pPr>
      <w:r w:rsidRPr="00A44BE9">
        <w:rPr>
          <w:rFonts w:ascii="Calibri" w:hAnsi="Calibri" w:cs="Calibri"/>
        </w:rPr>
        <w:t>A finished product that reflects careful design and craftsmanship</w:t>
      </w:r>
    </w:p>
    <w:p w14:paraId="7F05EA21" w14:textId="77777777" w:rsidR="00F65EBB" w:rsidRPr="00F65EBB" w:rsidRDefault="00F65EBB" w:rsidP="00F65EBB">
      <w:pPr>
        <w:spacing w:after="0" w:line="240" w:lineRule="auto"/>
        <w:contextualSpacing/>
        <w:rPr>
          <w:rFonts w:ascii="Calibri" w:hAnsi="Calibri" w:cs="Calibri"/>
        </w:rPr>
      </w:pPr>
    </w:p>
    <w:p w14:paraId="20F3EC67" w14:textId="297503A1" w:rsidR="00F65EBB" w:rsidRPr="00F65EBB" w:rsidRDefault="00F65EBB" w:rsidP="00F65EBB">
      <w:pPr>
        <w:spacing w:after="0" w:line="240" w:lineRule="auto"/>
        <w:contextualSpacing/>
        <w:rPr>
          <w:rFonts w:ascii="Calibri" w:hAnsi="Calibri" w:cs="Calibri"/>
        </w:rPr>
      </w:pPr>
      <w:r w:rsidRPr="00F65EBB">
        <w:rPr>
          <w:rFonts w:ascii="Calibri" w:hAnsi="Calibri" w:cs="Calibri"/>
        </w:rPr>
        <w:t>Grading Rubric (Aim for Level 3!)</w:t>
      </w:r>
    </w:p>
    <w:p w14:paraId="2D0DE804" w14:textId="494663C4" w:rsidR="00F65EBB" w:rsidRPr="00F65EBB" w:rsidRDefault="00F65EBB" w:rsidP="00F65EBB">
      <w:pPr>
        <w:spacing w:after="0" w:line="240" w:lineRule="auto"/>
        <w:contextualSpacing/>
        <w:rPr>
          <w:rFonts w:ascii="Calibri" w:hAnsi="Calibri" w:cs="Calibri"/>
        </w:rPr>
      </w:pPr>
      <w:r w:rsidRPr="00F65EBB">
        <w:rPr>
          <w:rFonts w:ascii="Calibri" w:hAnsi="Calibri" w:cs="Calibri"/>
        </w:rPr>
        <w:t>Content</w:t>
      </w:r>
    </w:p>
    <w:p w14:paraId="288B1194" w14:textId="5131D93E" w:rsidR="00F65EBB" w:rsidRPr="00F65EBB" w:rsidRDefault="00F65EBB" w:rsidP="00F65EBB">
      <w:pPr>
        <w:spacing w:after="0" w:line="240" w:lineRule="auto"/>
        <w:contextualSpacing/>
        <w:rPr>
          <w:rFonts w:ascii="Calibri" w:hAnsi="Calibri" w:cs="Calibri"/>
        </w:rPr>
      </w:pPr>
      <w:r w:rsidRPr="00F65EBB">
        <w:rPr>
          <w:rFonts w:ascii="Calibri" w:hAnsi="Calibri" w:cs="Calibri"/>
        </w:rPr>
        <w:t xml:space="preserve">Level 3: Clearly based on case or ethical principles, </w:t>
      </w:r>
      <w:proofErr w:type="gramStart"/>
      <w:r w:rsidRPr="00F65EBB">
        <w:rPr>
          <w:rFonts w:ascii="Calibri" w:hAnsi="Calibri" w:cs="Calibri"/>
        </w:rPr>
        <w:t>includes</w:t>
      </w:r>
      <w:proofErr w:type="gramEnd"/>
      <w:r w:rsidRPr="00F65EBB">
        <w:rPr>
          <w:rFonts w:ascii="Calibri" w:hAnsi="Calibri" w:cs="Calibri"/>
        </w:rPr>
        <w:t xml:space="preserve"> multiple perspectives and at least two principles + one </w:t>
      </w:r>
      <w:proofErr w:type="gramStart"/>
      <w:r w:rsidRPr="00F65EBB">
        <w:rPr>
          <w:rFonts w:ascii="Calibri" w:hAnsi="Calibri" w:cs="Calibri"/>
        </w:rPr>
        <w:t>theory</w:t>
      </w:r>
      <w:proofErr w:type="gramEnd"/>
      <w:r w:rsidRPr="00F65EBB">
        <w:rPr>
          <w:rFonts w:ascii="Calibri" w:hAnsi="Calibri" w:cs="Calibri"/>
        </w:rPr>
        <w:t>.</w:t>
      </w:r>
    </w:p>
    <w:p w14:paraId="55B6DD3E" w14:textId="6D0FD5F6" w:rsidR="00F65EBB" w:rsidRPr="00F65EBB" w:rsidRDefault="00F65EBB" w:rsidP="00F65EBB">
      <w:pPr>
        <w:spacing w:after="0" w:line="240" w:lineRule="auto"/>
        <w:contextualSpacing/>
        <w:rPr>
          <w:rFonts w:ascii="Calibri" w:hAnsi="Calibri" w:cs="Calibri"/>
        </w:rPr>
      </w:pPr>
      <w:r w:rsidRPr="00F65EBB">
        <w:rPr>
          <w:rFonts w:ascii="Calibri" w:hAnsi="Calibri" w:cs="Calibri"/>
        </w:rPr>
        <w:t>Level 2: Ethical focus is present but may be missing theory or depth.</w:t>
      </w:r>
    </w:p>
    <w:p w14:paraId="635283D7" w14:textId="77777777" w:rsidR="00F65EBB" w:rsidRPr="00F65EBB" w:rsidRDefault="00F65EBB" w:rsidP="00F65EBB">
      <w:pPr>
        <w:spacing w:after="0" w:line="240" w:lineRule="auto"/>
        <w:contextualSpacing/>
        <w:rPr>
          <w:rFonts w:ascii="Calibri" w:hAnsi="Calibri" w:cs="Calibri"/>
        </w:rPr>
      </w:pPr>
      <w:r w:rsidRPr="00F65EBB">
        <w:rPr>
          <w:rFonts w:ascii="Calibri" w:hAnsi="Calibri" w:cs="Calibri"/>
        </w:rPr>
        <w:t>Level 1: Limited ethical connection, mostly factual or superficial.</w:t>
      </w:r>
    </w:p>
    <w:p w14:paraId="6F98B3A8" w14:textId="77777777" w:rsidR="00F65EBB" w:rsidRPr="00F65EBB" w:rsidRDefault="00F65EBB" w:rsidP="00F65EBB">
      <w:pPr>
        <w:spacing w:after="0" w:line="240" w:lineRule="auto"/>
        <w:contextualSpacing/>
        <w:rPr>
          <w:rFonts w:ascii="Calibri" w:hAnsi="Calibri" w:cs="Calibri"/>
        </w:rPr>
      </w:pPr>
    </w:p>
    <w:p w14:paraId="50312B17" w14:textId="77777777" w:rsidR="00F65EBB" w:rsidRPr="00F65EBB" w:rsidRDefault="00F65EBB" w:rsidP="00F65EBB">
      <w:pPr>
        <w:spacing w:after="0" w:line="240" w:lineRule="auto"/>
        <w:contextualSpacing/>
        <w:rPr>
          <w:rFonts w:ascii="Calibri" w:hAnsi="Calibri" w:cs="Calibri"/>
        </w:rPr>
      </w:pPr>
      <w:r w:rsidRPr="00F65EBB">
        <w:rPr>
          <w:rFonts w:ascii="Calibri" w:hAnsi="Calibri" w:cs="Calibri"/>
        </w:rPr>
        <w:t>Quality</w:t>
      </w:r>
    </w:p>
    <w:p w14:paraId="491592C2" w14:textId="77777777" w:rsidR="00A44BE9" w:rsidRDefault="00F65EBB" w:rsidP="00F65EBB">
      <w:pPr>
        <w:spacing w:after="0" w:line="240" w:lineRule="auto"/>
        <w:contextualSpacing/>
        <w:rPr>
          <w:rFonts w:ascii="Calibri" w:hAnsi="Calibri" w:cs="Calibri"/>
        </w:rPr>
      </w:pPr>
      <w:r w:rsidRPr="00F65EBB">
        <w:rPr>
          <w:rFonts w:ascii="Calibri" w:hAnsi="Calibri" w:cs="Calibri"/>
        </w:rPr>
        <w:t>Level 3: Fully glued down, no bubbling, clean edges, thoughtful composition.</w:t>
      </w:r>
    </w:p>
    <w:p w14:paraId="04A9C4DF" w14:textId="09A2E41B" w:rsidR="00F65EBB" w:rsidRPr="00F65EBB" w:rsidRDefault="00F65EBB" w:rsidP="00F65EBB">
      <w:pPr>
        <w:spacing w:after="0" w:line="240" w:lineRule="auto"/>
        <w:contextualSpacing/>
        <w:rPr>
          <w:rFonts w:ascii="Calibri" w:hAnsi="Calibri" w:cs="Calibri"/>
        </w:rPr>
      </w:pPr>
      <w:r w:rsidRPr="00F65EBB">
        <w:rPr>
          <w:rFonts w:ascii="Calibri" w:hAnsi="Calibri" w:cs="Calibri"/>
        </w:rPr>
        <w:t xml:space="preserve">Level 2: Adequately </w:t>
      </w:r>
      <w:proofErr w:type="gramStart"/>
      <w:r w:rsidRPr="00F65EBB">
        <w:rPr>
          <w:rFonts w:ascii="Calibri" w:hAnsi="Calibri" w:cs="Calibri"/>
        </w:rPr>
        <w:t>constructed, but</w:t>
      </w:r>
      <w:proofErr w:type="gramEnd"/>
      <w:r w:rsidRPr="00F65EBB">
        <w:rPr>
          <w:rFonts w:ascii="Calibri" w:hAnsi="Calibri" w:cs="Calibri"/>
        </w:rPr>
        <w:t xml:space="preserve"> lacks polish or design intention.</w:t>
      </w:r>
    </w:p>
    <w:p w14:paraId="0EC0922C" w14:textId="77777777" w:rsidR="00F65EBB" w:rsidRPr="00F65EBB" w:rsidRDefault="00F65EBB" w:rsidP="00F65EBB">
      <w:pPr>
        <w:spacing w:after="0" w:line="240" w:lineRule="auto"/>
        <w:contextualSpacing/>
        <w:rPr>
          <w:rFonts w:ascii="Calibri" w:hAnsi="Calibri" w:cs="Calibri"/>
        </w:rPr>
      </w:pPr>
      <w:r w:rsidRPr="00F65EBB">
        <w:rPr>
          <w:rFonts w:ascii="Calibri" w:hAnsi="Calibri" w:cs="Calibri"/>
        </w:rPr>
        <w:t>Level 1: Incomplete or messy layout; images poorly attached or sparse.</w:t>
      </w:r>
    </w:p>
    <w:p w14:paraId="0CB451DE" w14:textId="77777777" w:rsidR="00F65EBB" w:rsidRPr="00F65EBB" w:rsidRDefault="00F65EBB" w:rsidP="00F65EBB">
      <w:pPr>
        <w:spacing w:after="0" w:line="240" w:lineRule="auto"/>
        <w:contextualSpacing/>
        <w:rPr>
          <w:rFonts w:ascii="Calibri" w:hAnsi="Calibri" w:cs="Calibri"/>
        </w:rPr>
      </w:pPr>
    </w:p>
    <w:p w14:paraId="7CB567BE" w14:textId="77777777" w:rsidR="00F65EBB" w:rsidRPr="00F65EBB" w:rsidRDefault="00F65EBB" w:rsidP="00F65EBB">
      <w:pPr>
        <w:spacing w:after="0" w:line="240" w:lineRule="auto"/>
        <w:contextualSpacing/>
        <w:rPr>
          <w:rFonts w:ascii="Calibri" w:hAnsi="Calibri" w:cs="Calibri"/>
        </w:rPr>
      </w:pPr>
      <w:r w:rsidRPr="00F65EBB">
        <w:rPr>
          <w:rFonts w:ascii="Calibri" w:hAnsi="Calibri" w:cs="Calibri"/>
        </w:rPr>
        <w:t>Creativity</w:t>
      </w:r>
    </w:p>
    <w:p w14:paraId="526A0D3F" w14:textId="720C30F4" w:rsidR="00F65EBB" w:rsidRPr="00F65EBB" w:rsidRDefault="00F65EBB" w:rsidP="00F65EBB">
      <w:pPr>
        <w:spacing w:after="0" w:line="240" w:lineRule="auto"/>
        <w:contextualSpacing/>
        <w:rPr>
          <w:rFonts w:ascii="Calibri" w:hAnsi="Calibri" w:cs="Calibri"/>
        </w:rPr>
      </w:pPr>
      <w:r w:rsidRPr="00F65EBB">
        <w:rPr>
          <w:rFonts w:ascii="Calibri" w:hAnsi="Calibri" w:cs="Calibri"/>
        </w:rPr>
        <w:t>Level 3: 8–10 symbolic images arranged to create new meaning; strong use of visual elements to convey emotion or depth.</w:t>
      </w:r>
    </w:p>
    <w:p w14:paraId="765F99A0" w14:textId="77777777" w:rsidR="00F65EBB" w:rsidRPr="00F65EBB" w:rsidRDefault="00F65EBB" w:rsidP="00F65EBB">
      <w:pPr>
        <w:spacing w:after="0" w:line="240" w:lineRule="auto"/>
        <w:contextualSpacing/>
        <w:rPr>
          <w:rFonts w:ascii="Calibri" w:hAnsi="Calibri" w:cs="Calibri"/>
        </w:rPr>
      </w:pPr>
      <w:r w:rsidRPr="00F65EBB">
        <w:rPr>
          <w:rFonts w:ascii="Calibri" w:hAnsi="Calibri" w:cs="Calibri"/>
        </w:rPr>
        <w:t>Level 2: 4–8 mostly literal images; minimal layering or symbolic meaning.</w:t>
      </w:r>
    </w:p>
    <w:p w14:paraId="1FCB054C" w14:textId="77777777" w:rsidR="00F65EBB" w:rsidRPr="00F65EBB" w:rsidRDefault="00F65EBB" w:rsidP="00F65EBB">
      <w:pPr>
        <w:spacing w:after="0" w:line="240" w:lineRule="auto"/>
        <w:contextualSpacing/>
        <w:rPr>
          <w:rFonts w:ascii="Calibri" w:hAnsi="Calibri" w:cs="Calibri"/>
        </w:rPr>
      </w:pPr>
      <w:r w:rsidRPr="00F65EBB">
        <w:rPr>
          <w:rFonts w:ascii="Calibri" w:hAnsi="Calibri" w:cs="Calibri"/>
        </w:rPr>
        <w:t>Level 1: Fewer than 4 images; layout is literal, flat, or rushed.</w:t>
      </w:r>
    </w:p>
    <w:p w14:paraId="5E044A71" w14:textId="77777777" w:rsidR="007C6F90" w:rsidRDefault="007C6F90" w:rsidP="007C6F90">
      <w:pPr>
        <w:spacing w:after="0" w:line="240" w:lineRule="auto"/>
        <w:contextualSpacing/>
        <w:rPr>
          <w:rFonts w:ascii="Calibri" w:hAnsi="Calibri" w:cs="Calibri"/>
        </w:rPr>
      </w:pPr>
    </w:p>
    <w:p w14:paraId="12711D49" w14:textId="53361D06" w:rsidR="007C6F90" w:rsidRPr="007C6F90" w:rsidRDefault="007C6F90" w:rsidP="007C6F90">
      <w:pPr>
        <w:pStyle w:val="Heading2"/>
        <w:rPr>
          <w:rFonts w:ascii="Calibri" w:hAnsi="Calibri" w:cs="Calibri"/>
        </w:rPr>
      </w:pPr>
      <w:bookmarkStart w:id="7" w:name="_Philosophical_Chairs:_Exploring"/>
      <w:bookmarkStart w:id="8" w:name="_Hlk203566577"/>
      <w:bookmarkEnd w:id="7"/>
      <w:r w:rsidRPr="007C6F90">
        <w:rPr>
          <w:rFonts w:ascii="Calibri" w:hAnsi="Calibri" w:cs="Calibri"/>
        </w:rPr>
        <w:lastRenderedPageBreak/>
        <w:t>Philosophical Chairs: Exploring Ethical Dilemmas in Healthcare</w:t>
      </w:r>
    </w:p>
    <w:bookmarkEnd w:id="8"/>
    <w:p w14:paraId="167BB591" w14:textId="6A9617DC" w:rsidR="007C6F90" w:rsidRPr="007C6F90" w:rsidRDefault="007C6F90" w:rsidP="007C6F90">
      <w:pPr>
        <w:spacing w:after="0" w:line="240" w:lineRule="auto"/>
        <w:contextualSpacing/>
        <w:rPr>
          <w:rFonts w:ascii="Calibri" w:hAnsi="Calibri" w:cs="Calibri"/>
        </w:rPr>
      </w:pPr>
      <w:r w:rsidRPr="007C6F90">
        <w:rPr>
          <w:rFonts w:ascii="Calibri" w:hAnsi="Calibri" w:cs="Calibri"/>
        </w:rPr>
        <w:t>45–60 minutes</w:t>
      </w:r>
      <w:r>
        <w:rPr>
          <w:rFonts w:ascii="Calibri" w:hAnsi="Calibri" w:cs="Calibri"/>
        </w:rPr>
        <w:t>, i</w:t>
      </w:r>
      <w:r w:rsidRPr="007C6F90">
        <w:rPr>
          <w:rFonts w:ascii="Calibri" w:hAnsi="Calibri" w:cs="Calibri"/>
        </w:rPr>
        <w:t>n-person,</w:t>
      </w:r>
      <w:r w:rsidR="00FC7C3A">
        <w:rPr>
          <w:rFonts w:ascii="Calibri" w:hAnsi="Calibri" w:cs="Calibri"/>
        </w:rPr>
        <w:t xml:space="preserve"> or online,</w:t>
      </w:r>
      <w:r w:rsidRPr="007C6F90">
        <w:rPr>
          <w:rFonts w:ascii="Calibri" w:hAnsi="Calibri" w:cs="Calibri"/>
        </w:rPr>
        <w:t xml:space="preserve"> whole group</w:t>
      </w:r>
    </w:p>
    <w:p w14:paraId="22F14BA0" w14:textId="6E6F6E35" w:rsidR="007C6F90" w:rsidRPr="007C6F90" w:rsidRDefault="007C6F90" w:rsidP="007C6F90">
      <w:pPr>
        <w:spacing w:after="0" w:line="240" w:lineRule="auto"/>
        <w:contextualSpacing/>
        <w:rPr>
          <w:rFonts w:ascii="Calibri" w:hAnsi="Calibri" w:cs="Calibri"/>
        </w:rPr>
      </w:pPr>
      <w:r w:rsidRPr="00037237">
        <w:rPr>
          <w:rFonts w:ascii="Calibri" w:hAnsi="Calibri" w:cs="Calibri"/>
          <w:b/>
          <w:bCs/>
        </w:rPr>
        <w:t>Competenc</w:t>
      </w:r>
      <w:r w:rsidR="00037237" w:rsidRPr="00037237">
        <w:rPr>
          <w:rFonts w:ascii="Calibri" w:hAnsi="Calibri" w:cs="Calibri"/>
          <w:b/>
          <w:bCs/>
        </w:rPr>
        <w:t>ies</w:t>
      </w:r>
      <w:r w:rsidRPr="00037237">
        <w:rPr>
          <w:rFonts w:ascii="Calibri" w:hAnsi="Calibri" w:cs="Calibri"/>
          <w:b/>
          <w:bCs/>
        </w:rPr>
        <w:t>:</w:t>
      </w:r>
      <w:r w:rsidRPr="007C6F90">
        <w:rPr>
          <w:rFonts w:ascii="Calibri" w:hAnsi="Calibri" w:cs="Calibri"/>
        </w:rPr>
        <w:t xml:space="preserve"> 3</w:t>
      </w:r>
      <w:r w:rsidR="00941898">
        <w:rPr>
          <w:rFonts w:ascii="Calibri" w:hAnsi="Calibri" w:cs="Calibri"/>
        </w:rPr>
        <w:t>,4, and 5</w:t>
      </w:r>
    </w:p>
    <w:p w14:paraId="1DEF0BB3" w14:textId="77777777" w:rsidR="007C6F90" w:rsidRPr="007C6F90" w:rsidRDefault="007C6F90" w:rsidP="007C6F90">
      <w:pPr>
        <w:spacing w:after="0" w:line="240" w:lineRule="auto"/>
        <w:contextualSpacing/>
        <w:rPr>
          <w:rFonts w:ascii="Calibri" w:hAnsi="Calibri" w:cs="Calibri"/>
        </w:rPr>
      </w:pPr>
    </w:p>
    <w:p w14:paraId="0825AC6B" w14:textId="1B8D8F77" w:rsidR="007C6F90" w:rsidRPr="009E03B7" w:rsidRDefault="007C6F90" w:rsidP="007C6F90">
      <w:pPr>
        <w:spacing w:after="0" w:line="240" w:lineRule="auto"/>
        <w:contextualSpacing/>
        <w:rPr>
          <w:rFonts w:ascii="Calibri" w:hAnsi="Calibri" w:cs="Calibri"/>
          <w:b/>
          <w:bCs/>
        </w:rPr>
      </w:pPr>
      <w:r w:rsidRPr="009E03B7">
        <w:rPr>
          <w:rFonts w:ascii="Calibri" w:hAnsi="Calibri" w:cs="Calibri"/>
          <w:b/>
          <w:bCs/>
        </w:rPr>
        <w:t>Materials:</w:t>
      </w:r>
    </w:p>
    <w:p w14:paraId="4092908F" w14:textId="3FAAA480" w:rsidR="007C6F90" w:rsidRPr="007C6F90" w:rsidRDefault="007C6F90" w:rsidP="007C6F90">
      <w:pPr>
        <w:spacing w:after="0" w:line="240" w:lineRule="auto"/>
        <w:contextualSpacing/>
        <w:rPr>
          <w:rFonts w:ascii="Calibri" w:hAnsi="Calibri" w:cs="Calibri"/>
        </w:rPr>
      </w:pPr>
      <w:r w:rsidRPr="007C6F90">
        <w:rPr>
          <w:rFonts w:ascii="Calibri" w:hAnsi="Calibri" w:cs="Calibri"/>
        </w:rPr>
        <w:t>Chart paper or whiteboard</w:t>
      </w:r>
    </w:p>
    <w:p w14:paraId="630AC362" w14:textId="2BC64F32" w:rsidR="007C6F90" w:rsidRPr="007C6F90" w:rsidRDefault="007C6F90" w:rsidP="007C6F90">
      <w:pPr>
        <w:spacing w:after="0" w:line="240" w:lineRule="auto"/>
        <w:contextualSpacing/>
        <w:rPr>
          <w:rFonts w:ascii="Calibri" w:hAnsi="Calibri" w:cs="Calibri"/>
        </w:rPr>
      </w:pPr>
      <w:r w:rsidRPr="007C6F90">
        <w:rPr>
          <w:rFonts w:ascii="Calibri" w:hAnsi="Calibri" w:cs="Calibri"/>
        </w:rPr>
        <w:t>Printed topic list (optional)</w:t>
      </w:r>
    </w:p>
    <w:p w14:paraId="2EF66F21" w14:textId="77777777" w:rsidR="007C6F90" w:rsidRDefault="007C6F90" w:rsidP="007C6F90">
      <w:pPr>
        <w:spacing w:after="0" w:line="240" w:lineRule="auto"/>
        <w:contextualSpacing/>
        <w:rPr>
          <w:rFonts w:ascii="Calibri" w:hAnsi="Calibri" w:cs="Calibri"/>
        </w:rPr>
      </w:pPr>
      <w:r w:rsidRPr="007C6F90">
        <w:rPr>
          <w:rFonts w:ascii="Calibri" w:hAnsi="Calibri" w:cs="Calibri"/>
        </w:rPr>
        <w:t>Tape or signs to mark “Agree,” “Disagree,” and “Unsure” zones in the classroom</w:t>
      </w:r>
    </w:p>
    <w:p w14:paraId="73E9757F" w14:textId="700B2093" w:rsidR="00FC7C3A" w:rsidRPr="007C6F90" w:rsidRDefault="00FC7C3A" w:rsidP="007C6F90">
      <w:pPr>
        <w:spacing w:after="0" w:line="240" w:lineRule="auto"/>
        <w:contextualSpacing/>
        <w:rPr>
          <w:rFonts w:ascii="Calibri" w:hAnsi="Calibri" w:cs="Calibri"/>
        </w:rPr>
      </w:pPr>
      <w:r>
        <w:rPr>
          <w:rFonts w:ascii="Calibri" w:hAnsi="Calibri" w:cs="Calibri"/>
        </w:rPr>
        <w:t xml:space="preserve">If doing online- have people vote </w:t>
      </w:r>
      <w:r w:rsidR="00D46E2C">
        <w:rPr>
          <w:rFonts w:ascii="Calibri" w:hAnsi="Calibri" w:cs="Calibri"/>
        </w:rPr>
        <w:t>using the reaction buttons or emoticons</w:t>
      </w:r>
    </w:p>
    <w:p w14:paraId="3F120760" w14:textId="77777777" w:rsidR="007C6F90" w:rsidRPr="007C6F90" w:rsidRDefault="007C6F90" w:rsidP="007C6F90">
      <w:pPr>
        <w:spacing w:after="0" w:line="240" w:lineRule="auto"/>
        <w:contextualSpacing/>
        <w:rPr>
          <w:rFonts w:ascii="Calibri" w:hAnsi="Calibri" w:cs="Calibri"/>
        </w:rPr>
      </w:pPr>
    </w:p>
    <w:p w14:paraId="31B1C52B" w14:textId="1FCDA2DF" w:rsidR="007C6F90" w:rsidRPr="009E03B7" w:rsidRDefault="007C6F90" w:rsidP="007C6F90">
      <w:pPr>
        <w:spacing w:after="0" w:line="240" w:lineRule="auto"/>
        <w:contextualSpacing/>
        <w:rPr>
          <w:rFonts w:ascii="Calibri" w:hAnsi="Calibri" w:cs="Calibri"/>
          <w:b/>
          <w:bCs/>
        </w:rPr>
      </w:pPr>
      <w:r w:rsidRPr="009E03B7">
        <w:rPr>
          <w:rFonts w:ascii="Calibri" w:hAnsi="Calibri" w:cs="Calibri"/>
          <w:b/>
          <w:bCs/>
        </w:rPr>
        <w:t>Activity Instructions</w:t>
      </w:r>
      <w:r w:rsidR="00932BA9">
        <w:rPr>
          <w:rFonts w:ascii="Calibri" w:hAnsi="Calibri" w:cs="Calibri"/>
          <w:b/>
          <w:bCs/>
        </w:rPr>
        <w:t>:</w:t>
      </w:r>
    </w:p>
    <w:p w14:paraId="0BE5CD8E" w14:textId="77777777" w:rsidR="007C6F90" w:rsidRPr="007C6F90" w:rsidRDefault="007C6F90" w:rsidP="007C6F90">
      <w:pPr>
        <w:spacing w:after="0" w:line="240" w:lineRule="auto"/>
        <w:contextualSpacing/>
        <w:rPr>
          <w:rFonts w:ascii="Calibri" w:hAnsi="Calibri" w:cs="Calibri"/>
        </w:rPr>
      </w:pPr>
      <w:r w:rsidRPr="007C6F90">
        <w:rPr>
          <w:rFonts w:ascii="Calibri" w:hAnsi="Calibri" w:cs="Calibri"/>
        </w:rPr>
        <w:t>Choose a Healthcare Ethics Debate Topic</w:t>
      </w:r>
    </w:p>
    <w:p w14:paraId="0A0B6647" w14:textId="3F547C37" w:rsidR="007C6F90" w:rsidRPr="007C6F90" w:rsidRDefault="007C6F90" w:rsidP="007C6F90">
      <w:pPr>
        <w:spacing w:after="0" w:line="240" w:lineRule="auto"/>
        <w:contextualSpacing/>
        <w:rPr>
          <w:rFonts w:ascii="Calibri" w:hAnsi="Calibri" w:cs="Calibri"/>
        </w:rPr>
      </w:pPr>
      <w:r w:rsidRPr="007C6F90">
        <w:rPr>
          <w:rFonts w:ascii="Calibri" w:hAnsi="Calibri" w:cs="Calibri"/>
        </w:rPr>
        <w:t xml:space="preserve">Students will select a topic from the list below or propose a new ethical dilemma in healthcare. </w:t>
      </w:r>
      <w:r w:rsidR="00D71FC5">
        <w:rPr>
          <w:rFonts w:ascii="Calibri" w:hAnsi="Calibri" w:cs="Calibri"/>
        </w:rPr>
        <w:t>Ask students to share their thought process behind their decisions. What values does each side hold?</w:t>
      </w:r>
    </w:p>
    <w:p w14:paraId="725F7347" w14:textId="77777777" w:rsidR="007C6F90" w:rsidRPr="007C6F90" w:rsidRDefault="007C6F90" w:rsidP="007C6F90">
      <w:pPr>
        <w:spacing w:after="0" w:line="240" w:lineRule="auto"/>
        <w:contextualSpacing/>
        <w:rPr>
          <w:rFonts w:ascii="Calibri" w:hAnsi="Calibri" w:cs="Calibri"/>
        </w:rPr>
      </w:pPr>
    </w:p>
    <w:p w14:paraId="05695AAF" w14:textId="7262FDD8" w:rsidR="007C6F90" w:rsidRPr="007C6F90" w:rsidRDefault="007C6F90" w:rsidP="007C6F90">
      <w:pPr>
        <w:spacing w:after="0" w:line="240" w:lineRule="auto"/>
        <w:contextualSpacing/>
        <w:rPr>
          <w:rFonts w:ascii="Calibri" w:hAnsi="Calibri" w:cs="Calibri"/>
        </w:rPr>
      </w:pPr>
      <w:r w:rsidRPr="007C6F90">
        <w:rPr>
          <w:rFonts w:ascii="Calibri" w:hAnsi="Calibri" w:cs="Calibri"/>
        </w:rPr>
        <w:t>Examples of Debate Topics:</w:t>
      </w:r>
      <w:r w:rsidR="00D71FC5">
        <w:rPr>
          <w:rFonts w:ascii="Calibri" w:hAnsi="Calibri" w:cs="Calibri"/>
        </w:rPr>
        <w:t xml:space="preserve"> Agree (Yes), Disagree (No)</w:t>
      </w:r>
    </w:p>
    <w:p w14:paraId="6AD87AEC" w14:textId="67B478D9" w:rsidR="007C6F90" w:rsidRPr="009E03B7" w:rsidRDefault="007C6F90" w:rsidP="009E03B7">
      <w:pPr>
        <w:pStyle w:val="ListParagraph"/>
        <w:numPr>
          <w:ilvl w:val="0"/>
          <w:numId w:val="38"/>
        </w:numPr>
        <w:spacing w:after="0" w:line="240" w:lineRule="auto"/>
        <w:rPr>
          <w:rFonts w:ascii="Calibri" w:hAnsi="Calibri" w:cs="Calibri"/>
        </w:rPr>
      </w:pPr>
      <w:r w:rsidRPr="009E03B7">
        <w:rPr>
          <w:rFonts w:ascii="Calibri" w:hAnsi="Calibri" w:cs="Calibri"/>
        </w:rPr>
        <w:t>Should patients be allowed to refuse life-saving treatment?</w:t>
      </w:r>
      <w:r w:rsidR="001E4D1B" w:rsidRPr="009E03B7">
        <w:rPr>
          <w:rFonts w:ascii="Calibri" w:hAnsi="Calibri" w:cs="Calibri"/>
        </w:rPr>
        <w:t xml:space="preserve"> </w:t>
      </w:r>
    </w:p>
    <w:p w14:paraId="610E3062" w14:textId="118D0FA0" w:rsidR="007C6F90" w:rsidRPr="009E03B7" w:rsidRDefault="007C6F90" w:rsidP="009E03B7">
      <w:pPr>
        <w:pStyle w:val="ListParagraph"/>
        <w:numPr>
          <w:ilvl w:val="0"/>
          <w:numId w:val="38"/>
        </w:numPr>
        <w:spacing w:after="0" w:line="240" w:lineRule="auto"/>
        <w:rPr>
          <w:rFonts w:ascii="Calibri" w:hAnsi="Calibri" w:cs="Calibri"/>
        </w:rPr>
      </w:pPr>
      <w:r w:rsidRPr="009E03B7">
        <w:rPr>
          <w:rFonts w:ascii="Calibri" w:hAnsi="Calibri" w:cs="Calibri"/>
        </w:rPr>
        <w:t>Is it ethical to accept gifts from patients? If so, where’s the line?</w:t>
      </w:r>
      <w:r w:rsidR="001E4D1B" w:rsidRPr="009E03B7">
        <w:rPr>
          <w:rFonts w:ascii="Calibri" w:hAnsi="Calibri" w:cs="Calibri"/>
        </w:rPr>
        <w:t xml:space="preserve"> </w:t>
      </w:r>
    </w:p>
    <w:p w14:paraId="0CF61CF4" w14:textId="6B9D2B17" w:rsidR="007C6F90" w:rsidRPr="009E03B7" w:rsidRDefault="007C6F90" w:rsidP="009E03B7">
      <w:pPr>
        <w:pStyle w:val="ListParagraph"/>
        <w:numPr>
          <w:ilvl w:val="0"/>
          <w:numId w:val="38"/>
        </w:numPr>
        <w:spacing w:after="0" w:line="240" w:lineRule="auto"/>
        <w:rPr>
          <w:rFonts w:ascii="Calibri" w:hAnsi="Calibri" w:cs="Calibri"/>
        </w:rPr>
      </w:pPr>
      <w:r w:rsidRPr="009E03B7">
        <w:rPr>
          <w:rFonts w:ascii="Calibri" w:hAnsi="Calibri" w:cs="Calibri"/>
        </w:rPr>
        <w:t>Should minors be able to make their own healthcare decisions?</w:t>
      </w:r>
      <w:r w:rsidR="001E4D1B" w:rsidRPr="009E03B7">
        <w:rPr>
          <w:rFonts w:ascii="Calibri" w:hAnsi="Calibri" w:cs="Calibri"/>
        </w:rPr>
        <w:t xml:space="preserve"> </w:t>
      </w:r>
    </w:p>
    <w:p w14:paraId="0EFFCBB2" w14:textId="078AF384" w:rsidR="007C6F90" w:rsidRPr="009E03B7" w:rsidRDefault="007C6F90" w:rsidP="009E03B7">
      <w:pPr>
        <w:pStyle w:val="ListParagraph"/>
        <w:numPr>
          <w:ilvl w:val="0"/>
          <w:numId w:val="38"/>
        </w:numPr>
        <w:spacing w:after="0" w:line="240" w:lineRule="auto"/>
        <w:rPr>
          <w:rFonts w:ascii="Calibri" w:hAnsi="Calibri" w:cs="Calibri"/>
        </w:rPr>
      </w:pPr>
      <w:r w:rsidRPr="009E03B7">
        <w:rPr>
          <w:rFonts w:ascii="Calibri" w:hAnsi="Calibri" w:cs="Calibri"/>
        </w:rPr>
        <w:t>Should CRISPR be used for gene editing in embryos?</w:t>
      </w:r>
      <w:r w:rsidR="00D71FC5" w:rsidRPr="009E03B7">
        <w:rPr>
          <w:rFonts w:ascii="Calibri" w:hAnsi="Calibri" w:cs="Calibri"/>
        </w:rPr>
        <w:t xml:space="preserve"> </w:t>
      </w:r>
    </w:p>
    <w:p w14:paraId="66A2EABF" w14:textId="78ACC0A1" w:rsidR="007C6F90" w:rsidRPr="009E03B7" w:rsidRDefault="007C6F90" w:rsidP="009E03B7">
      <w:pPr>
        <w:pStyle w:val="ListParagraph"/>
        <w:numPr>
          <w:ilvl w:val="0"/>
          <w:numId w:val="38"/>
        </w:numPr>
        <w:spacing w:after="0" w:line="240" w:lineRule="auto"/>
        <w:rPr>
          <w:rFonts w:ascii="Calibri" w:hAnsi="Calibri" w:cs="Calibri"/>
        </w:rPr>
      </w:pPr>
      <w:r w:rsidRPr="009E03B7">
        <w:rPr>
          <w:rFonts w:ascii="Calibri" w:hAnsi="Calibri" w:cs="Calibri"/>
        </w:rPr>
        <w:t>Is it ethical to use Ozempic for weight loss when it creates shortages for diabetic patients?</w:t>
      </w:r>
    </w:p>
    <w:p w14:paraId="16D04ED4" w14:textId="19E85B77" w:rsidR="007C6F90" w:rsidRPr="009E03B7" w:rsidRDefault="007C6F90" w:rsidP="009E03B7">
      <w:pPr>
        <w:pStyle w:val="ListParagraph"/>
        <w:numPr>
          <w:ilvl w:val="0"/>
          <w:numId w:val="38"/>
        </w:numPr>
        <w:spacing w:after="0" w:line="240" w:lineRule="auto"/>
        <w:rPr>
          <w:rFonts w:ascii="Calibri" w:hAnsi="Calibri" w:cs="Calibri"/>
        </w:rPr>
      </w:pPr>
      <w:r w:rsidRPr="009E03B7">
        <w:rPr>
          <w:rFonts w:ascii="Calibri" w:hAnsi="Calibri" w:cs="Calibri"/>
        </w:rPr>
        <w:t>Should caregivers install “Granny Cams” in nursing home rooms?</w:t>
      </w:r>
      <w:r w:rsidR="00D71FC5" w:rsidRPr="009E03B7">
        <w:rPr>
          <w:rFonts w:ascii="Calibri" w:hAnsi="Calibri" w:cs="Calibri"/>
        </w:rPr>
        <w:t xml:space="preserve"> </w:t>
      </w:r>
    </w:p>
    <w:p w14:paraId="79238A7A" w14:textId="6C42976E" w:rsidR="007C6F90" w:rsidRPr="009E03B7" w:rsidRDefault="007C6F90" w:rsidP="009E03B7">
      <w:pPr>
        <w:pStyle w:val="ListParagraph"/>
        <w:numPr>
          <w:ilvl w:val="0"/>
          <w:numId w:val="38"/>
        </w:numPr>
        <w:spacing w:after="0" w:line="240" w:lineRule="auto"/>
        <w:rPr>
          <w:rFonts w:ascii="Calibri" w:hAnsi="Calibri" w:cs="Calibri"/>
        </w:rPr>
      </w:pPr>
      <w:r w:rsidRPr="009E03B7">
        <w:rPr>
          <w:rFonts w:ascii="Calibri" w:hAnsi="Calibri" w:cs="Calibri"/>
        </w:rPr>
        <w:t>Should athletes specialize in one sport from a young age despite health risks?</w:t>
      </w:r>
    </w:p>
    <w:p w14:paraId="69173283" w14:textId="434B1CE2" w:rsidR="007C6F90" w:rsidRPr="009E03B7" w:rsidRDefault="007C6F90" w:rsidP="009E03B7">
      <w:pPr>
        <w:pStyle w:val="ListParagraph"/>
        <w:numPr>
          <w:ilvl w:val="0"/>
          <w:numId w:val="38"/>
        </w:numPr>
        <w:spacing w:after="0" w:line="240" w:lineRule="auto"/>
        <w:rPr>
          <w:rFonts w:ascii="Calibri" w:hAnsi="Calibri" w:cs="Calibri"/>
        </w:rPr>
      </w:pPr>
      <w:r w:rsidRPr="009E03B7">
        <w:rPr>
          <w:rFonts w:ascii="Calibri" w:hAnsi="Calibri" w:cs="Calibri"/>
        </w:rPr>
        <w:t>Should healthcare providers be allowed to refuse tasks that go against their personal beliefs?</w:t>
      </w:r>
    </w:p>
    <w:p w14:paraId="3C73FA4B" w14:textId="62933A6F" w:rsidR="007C6F90" w:rsidRPr="009E03B7" w:rsidRDefault="007C6F90" w:rsidP="009E03B7">
      <w:pPr>
        <w:pStyle w:val="ListParagraph"/>
        <w:numPr>
          <w:ilvl w:val="0"/>
          <w:numId w:val="38"/>
        </w:numPr>
        <w:spacing w:after="0" w:line="240" w:lineRule="auto"/>
        <w:rPr>
          <w:rFonts w:ascii="Calibri" w:hAnsi="Calibri" w:cs="Calibri"/>
        </w:rPr>
      </w:pPr>
      <w:r w:rsidRPr="009E03B7">
        <w:rPr>
          <w:rFonts w:ascii="Calibri" w:hAnsi="Calibri" w:cs="Calibri"/>
        </w:rPr>
        <w:t xml:space="preserve">What happens when patient values clash with </w:t>
      </w:r>
      <w:r w:rsidR="00A3652B" w:rsidRPr="009E03B7">
        <w:rPr>
          <w:rFonts w:ascii="Calibri" w:hAnsi="Calibri" w:cs="Calibri"/>
        </w:rPr>
        <w:t>provider</w:t>
      </w:r>
      <w:r w:rsidRPr="009E03B7">
        <w:rPr>
          <w:rFonts w:ascii="Calibri" w:hAnsi="Calibri" w:cs="Calibri"/>
        </w:rPr>
        <w:t xml:space="preserve"> values?</w:t>
      </w:r>
      <w:r w:rsidR="00D71FC5" w:rsidRPr="009E03B7">
        <w:rPr>
          <w:rFonts w:ascii="Calibri" w:hAnsi="Calibri" w:cs="Calibri"/>
        </w:rPr>
        <w:t xml:space="preserve"> Patients’ values always are honored </w:t>
      </w:r>
      <w:proofErr w:type="gramStart"/>
      <w:r w:rsidR="00D71FC5" w:rsidRPr="009E03B7">
        <w:rPr>
          <w:rFonts w:ascii="Calibri" w:hAnsi="Calibri" w:cs="Calibri"/>
        </w:rPr>
        <w:t>first?</w:t>
      </w:r>
      <w:proofErr w:type="gramEnd"/>
      <w:r w:rsidR="00D71FC5" w:rsidRPr="009E03B7">
        <w:rPr>
          <w:rFonts w:ascii="Calibri" w:hAnsi="Calibri" w:cs="Calibri"/>
        </w:rPr>
        <w:t xml:space="preserve"> (If someone refuses a life saving treatment for example because they don’t want a scar on their abdomen)</w:t>
      </w:r>
    </w:p>
    <w:p w14:paraId="4855E184" w14:textId="77777777" w:rsidR="007C6F90" w:rsidRPr="009E03B7" w:rsidRDefault="007C6F90" w:rsidP="009E03B7">
      <w:pPr>
        <w:pStyle w:val="ListParagraph"/>
        <w:numPr>
          <w:ilvl w:val="0"/>
          <w:numId w:val="38"/>
        </w:numPr>
        <w:spacing w:after="0" w:line="240" w:lineRule="auto"/>
        <w:rPr>
          <w:rFonts w:ascii="Calibri" w:hAnsi="Calibri" w:cs="Calibri"/>
        </w:rPr>
      </w:pPr>
      <w:r w:rsidRPr="009E03B7">
        <w:rPr>
          <w:rFonts w:ascii="Calibri" w:hAnsi="Calibri" w:cs="Calibri"/>
        </w:rPr>
        <w:t>When does confidentiality conflict with safety or legal responsibility?</w:t>
      </w:r>
    </w:p>
    <w:p w14:paraId="21B96FBA" w14:textId="77777777" w:rsidR="007C6F90" w:rsidRPr="007C6F90" w:rsidRDefault="007C6F90" w:rsidP="007C6F90">
      <w:pPr>
        <w:spacing w:after="0" w:line="240" w:lineRule="auto"/>
        <w:contextualSpacing/>
        <w:rPr>
          <w:rFonts w:ascii="Calibri" w:hAnsi="Calibri" w:cs="Calibri"/>
        </w:rPr>
      </w:pPr>
    </w:p>
    <w:p w14:paraId="62000630" w14:textId="77777777" w:rsidR="007C6F90" w:rsidRPr="007C6F90" w:rsidRDefault="007C6F90" w:rsidP="007C6F90">
      <w:pPr>
        <w:spacing w:after="0" w:line="240" w:lineRule="auto"/>
        <w:contextualSpacing/>
        <w:rPr>
          <w:rFonts w:ascii="Calibri" w:hAnsi="Calibri" w:cs="Calibri"/>
        </w:rPr>
      </w:pPr>
      <w:r w:rsidRPr="007C6F90">
        <w:rPr>
          <w:rFonts w:ascii="Calibri" w:hAnsi="Calibri" w:cs="Calibri"/>
        </w:rPr>
        <w:t>Set Up the Room</w:t>
      </w:r>
    </w:p>
    <w:p w14:paraId="5F8A7B63" w14:textId="11450BEA" w:rsidR="007C6F90" w:rsidRPr="007C6F90" w:rsidRDefault="007C6F90" w:rsidP="007C6F90">
      <w:pPr>
        <w:spacing w:after="0" w:line="240" w:lineRule="auto"/>
        <w:contextualSpacing/>
        <w:rPr>
          <w:rFonts w:ascii="Calibri" w:hAnsi="Calibri" w:cs="Calibri"/>
        </w:rPr>
      </w:pPr>
      <w:r w:rsidRPr="007C6F90">
        <w:rPr>
          <w:rFonts w:ascii="Calibri" w:hAnsi="Calibri" w:cs="Calibri"/>
        </w:rPr>
        <w:t>Label one side of the room "Agree", the opposite side "Disagree", and the middle as "Unsure".</w:t>
      </w:r>
    </w:p>
    <w:p w14:paraId="1AD6DBCC" w14:textId="7DB719D5" w:rsidR="007C6F90" w:rsidRPr="007C6F90" w:rsidRDefault="007C6F90" w:rsidP="007C6F90">
      <w:pPr>
        <w:spacing w:after="0" w:line="240" w:lineRule="auto"/>
        <w:contextualSpacing/>
        <w:rPr>
          <w:rFonts w:ascii="Calibri" w:hAnsi="Calibri" w:cs="Calibri"/>
        </w:rPr>
      </w:pPr>
      <w:r w:rsidRPr="007C6F90">
        <w:rPr>
          <w:rFonts w:ascii="Calibri" w:hAnsi="Calibri" w:cs="Calibri"/>
        </w:rPr>
        <w:t>Explain the Format</w:t>
      </w:r>
    </w:p>
    <w:p w14:paraId="7EBC41AD" w14:textId="05D90F8D" w:rsidR="007C6F90" w:rsidRPr="007C6F90" w:rsidRDefault="007C6F90" w:rsidP="007C6F90">
      <w:pPr>
        <w:spacing w:after="0" w:line="240" w:lineRule="auto"/>
        <w:contextualSpacing/>
        <w:rPr>
          <w:rFonts w:ascii="Calibri" w:hAnsi="Calibri" w:cs="Calibri"/>
        </w:rPr>
      </w:pPr>
      <w:r w:rsidRPr="007C6F90">
        <w:rPr>
          <w:rFonts w:ascii="Calibri" w:hAnsi="Calibri" w:cs="Calibri"/>
        </w:rPr>
        <w:t>Read or present one ethical statement or question aloud.</w:t>
      </w:r>
    </w:p>
    <w:p w14:paraId="3BEDA951" w14:textId="62010301" w:rsidR="007C6F90" w:rsidRPr="007C6F90" w:rsidRDefault="007C6F90" w:rsidP="007C6F90">
      <w:pPr>
        <w:spacing w:after="0" w:line="240" w:lineRule="auto"/>
        <w:contextualSpacing/>
        <w:rPr>
          <w:rFonts w:ascii="Calibri" w:hAnsi="Calibri" w:cs="Calibri"/>
        </w:rPr>
      </w:pPr>
      <w:r w:rsidRPr="007C6F90">
        <w:rPr>
          <w:rFonts w:ascii="Calibri" w:hAnsi="Calibri" w:cs="Calibri"/>
        </w:rPr>
        <w:t>Students move to the area that best matches their opinion.</w:t>
      </w:r>
    </w:p>
    <w:p w14:paraId="40689B49" w14:textId="7A795D0F" w:rsidR="007C6F90" w:rsidRPr="007C6F90" w:rsidRDefault="007C6F90" w:rsidP="007C6F90">
      <w:pPr>
        <w:spacing w:after="0" w:line="240" w:lineRule="auto"/>
        <w:contextualSpacing/>
        <w:rPr>
          <w:rFonts w:ascii="Calibri" w:hAnsi="Calibri" w:cs="Calibri"/>
        </w:rPr>
      </w:pPr>
      <w:r w:rsidRPr="007C6F90">
        <w:rPr>
          <w:rFonts w:ascii="Calibri" w:hAnsi="Calibri" w:cs="Calibri"/>
        </w:rPr>
        <w:t>One at a time, students explain why they chose their position, using reasoning and (optionally) ethical principles like autonomy, beneficence, nonmaleficence, or justice.</w:t>
      </w:r>
    </w:p>
    <w:p w14:paraId="6A5A6677" w14:textId="7D6D6B9C" w:rsidR="007C6F90" w:rsidRPr="007C6F90" w:rsidRDefault="007C6F90" w:rsidP="007C6F90">
      <w:pPr>
        <w:spacing w:after="0" w:line="240" w:lineRule="auto"/>
        <w:contextualSpacing/>
        <w:rPr>
          <w:rFonts w:ascii="Calibri" w:hAnsi="Calibri" w:cs="Calibri"/>
        </w:rPr>
      </w:pPr>
      <w:r w:rsidRPr="007C6F90">
        <w:rPr>
          <w:rFonts w:ascii="Calibri" w:hAnsi="Calibri" w:cs="Calibri"/>
        </w:rPr>
        <w:t>After hearing others, students may change their position—but they must explain why they moved.</w:t>
      </w:r>
    </w:p>
    <w:p w14:paraId="5EC16751" w14:textId="3790F4A9" w:rsidR="007C6F90" w:rsidRPr="007C6F90" w:rsidRDefault="00941898" w:rsidP="007C6F90">
      <w:pPr>
        <w:spacing w:after="0" w:line="240" w:lineRule="auto"/>
        <w:contextualSpacing/>
        <w:rPr>
          <w:rFonts w:ascii="Calibri" w:hAnsi="Calibri" w:cs="Calibri"/>
        </w:rPr>
      </w:pPr>
      <w:r>
        <w:rPr>
          <w:rFonts w:ascii="Calibri" w:hAnsi="Calibri" w:cs="Calibri"/>
        </w:rPr>
        <w:t>Acknowledge, compliment, and e</w:t>
      </w:r>
      <w:r w:rsidR="007C6F90" w:rsidRPr="007C6F90">
        <w:rPr>
          <w:rFonts w:ascii="Calibri" w:hAnsi="Calibri" w:cs="Calibri"/>
        </w:rPr>
        <w:t>ncourage Respectful Dialogue</w:t>
      </w:r>
      <w:r>
        <w:rPr>
          <w:rFonts w:ascii="Calibri" w:hAnsi="Calibri" w:cs="Calibri"/>
        </w:rPr>
        <w:t xml:space="preserve"> and a</w:t>
      </w:r>
    </w:p>
    <w:p w14:paraId="3391C85D" w14:textId="4E249FD7" w:rsidR="007C6F90" w:rsidRPr="007C6F90" w:rsidRDefault="007C6F90" w:rsidP="007C6F90">
      <w:pPr>
        <w:spacing w:after="0" w:line="240" w:lineRule="auto"/>
        <w:contextualSpacing/>
        <w:rPr>
          <w:rFonts w:ascii="Calibri" w:hAnsi="Calibri" w:cs="Calibri"/>
        </w:rPr>
      </w:pPr>
      <w:r w:rsidRPr="007C6F90">
        <w:rPr>
          <w:rFonts w:ascii="Calibri" w:hAnsi="Calibri" w:cs="Calibri"/>
        </w:rPr>
        <w:t>Remind students they do not need to agree—just listen with curiosity.</w:t>
      </w:r>
    </w:p>
    <w:p w14:paraId="7AC06781" w14:textId="77777777" w:rsidR="007C6F90" w:rsidRDefault="007C6F90" w:rsidP="007C6F90">
      <w:pPr>
        <w:spacing w:after="0" w:line="240" w:lineRule="auto"/>
        <w:contextualSpacing/>
        <w:rPr>
          <w:rFonts w:ascii="Calibri" w:hAnsi="Calibri" w:cs="Calibri"/>
        </w:rPr>
      </w:pPr>
      <w:r w:rsidRPr="007C6F90">
        <w:rPr>
          <w:rFonts w:ascii="Calibri" w:hAnsi="Calibri" w:cs="Calibri"/>
        </w:rPr>
        <w:t>Model and encourage active listening, respect for differing views, and open-mindedness.</w:t>
      </w:r>
    </w:p>
    <w:p w14:paraId="424FCA42" w14:textId="29BBDAED" w:rsidR="007C6F90" w:rsidRDefault="00C81CA8" w:rsidP="007C6F90">
      <w:pPr>
        <w:spacing w:after="0" w:line="240" w:lineRule="auto"/>
        <w:contextualSpacing/>
        <w:rPr>
          <w:rFonts w:ascii="Calibri" w:hAnsi="Calibri" w:cs="Calibri"/>
        </w:rPr>
      </w:pPr>
      <w:r>
        <w:rPr>
          <w:rFonts w:ascii="Calibri" w:hAnsi="Calibri" w:cs="Calibri"/>
        </w:rPr>
        <w:t>Ask about policies, procedures, laws, or practices in place that help (or would help) navigate this dilemma.</w:t>
      </w:r>
    </w:p>
    <w:p w14:paraId="41D03514" w14:textId="4AA3F26A" w:rsidR="00C81CA8" w:rsidRDefault="00C81CA8" w:rsidP="007C6F90">
      <w:pPr>
        <w:spacing w:after="0" w:line="240" w:lineRule="auto"/>
        <w:contextualSpacing/>
        <w:rPr>
          <w:rFonts w:ascii="Calibri" w:hAnsi="Calibri" w:cs="Calibri"/>
        </w:rPr>
      </w:pPr>
      <w:r>
        <w:rPr>
          <w:rFonts w:ascii="Calibri" w:hAnsi="Calibri" w:cs="Calibri"/>
        </w:rPr>
        <w:t>Are there any compromises that could be met?</w:t>
      </w:r>
    </w:p>
    <w:p w14:paraId="6CF1DDB0" w14:textId="77777777" w:rsidR="00C81CA8" w:rsidRPr="007C6F90" w:rsidRDefault="00C81CA8" w:rsidP="007C6F90">
      <w:pPr>
        <w:spacing w:after="0" w:line="240" w:lineRule="auto"/>
        <w:contextualSpacing/>
        <w:rPr>
          <w:rFonts w:ascii="Calibri" w:hAnsi="Calibri" w:cs="Calibri"/>
        </w:rPr>
      </w:pPr>
    </w:p>
    <w:p w14:paraId="0A0F0C56" w14:textId="77777777" w:rsidR="007C6F90" w:rsidRPr="007C6F90" w:rsidRDefault="007C6F90" w:rsidP="007C6F90">
      <w:pPr>
        <w:spacing w:after="0" w:line="240" w:lineRule="auto"/>
        <w:contextualSpacing/>
        <w:rPr>
          <w:rFonts w:ascii="Calibri" w:hAnsi="Calibri" w:cs="Calibri"/>
        </w:rPr>
      </w:pPr>
      <w:r w:rsidRPr="007C6F90">
        <w:rPr>
          <w:rFonts w:ascii="Calibri" w:hAnsi="Calibri" w:cs="Calibri"/>
        </w:rPr>
        <w:t>Reinforce: "Healthcare professionals work with people from all backgrounds. You may disagree, but learning to engage respectfully is part of the job."</w:t>
      </w:r>
    </w:p>
    <w:p w14:paraId="7E590838" w14:textId="77777777" w:rsidR="007C6F90" w:rsidRPr="007C6F90" w:rsidRDefault="007C6F90" w:rsidP="007C6F90">
      <w:pPr>
        <w:spacing w:after="0" w:line="240" w:lineRule="auto"/>
        <w:contextualSpacing/>
        <w:rPr>
          <w:rFonts w:ascii="Calibri" w:hAnsi="Calibri" w:cs="Calibri"/>
        </w:rPr>
      </w:pPr>
    </w:p>
    <w:p w14:paraId="389D4966" w14:textId="77777777" w:rsidR="007C6F90" w:rsidRPr="009E03B7" w:rsidRDefault="007C6F90" w:rsidP="007C6F90">
      <w:pPr>
        <w:spacing w:after="0" w:line="240" w:lineRule="auto"/>
        <w:contextualSpacing/>
        <w:rPr>
          <w:rFonts w:ascii="Calibri" w:hAnsi="Calibri" w:cs="Calibri"/>
          <w:b/>
          <w:bCs/>
        </w:rPr>
      </w:pPr>
      <w:r w:rsidRPr="009E03B7">
        <w:rPr>
          <w:rFonts w:ascii="Calibri" w:hAnsi="Calibri" w:cs="Calibri"/>
          <w:b/>
          <w:bCs/>
        </w:rPr>
        <w:t>Optional Extensions</w:t>
      </w:r>
    </w:p>
    <w:p w14:paraId="0515AE0B" w14:textId="77777777" w:rsidR="007C6F90" w:rsidRPr="007C6F90" w:rsidRDefault="007C6F90" w:rsidP="007C6F90">
      <w:pPr>
        <w:spacing w:after="0" w:line="240" w:lineRule="auto"/>
        <w:contextualSpacing/>
        <w:rPr>
          <w:rFonts w:ascii="Calibri" w:hAnsi="Calibri" w:cs="Calibri"/>
        </w:rPr>
      </w:pPr>
      <w:r w:rsidRPr="007C6F90">
        <w:rPr>
          <w:rFonts w:ascii="Calibri" w:hAnsi="Calibri" w:cs="Calibri"/>
        </w:rPr>
        <w:t xml:space="preserve">After the debate, </w:t>
      </w:r>
      <w:proofErr w:type="gramStart"/>
      <w:r w:rsidRPr="007C6F90">
        <w:rPr>
          <w:rFonts w:ascii="Calibri" w:hAnsi="Calibri" w:cs="Calibri"/>
        </w:rPr>
        <w:t>have students</w:t>
      </w:r>
      <w:proofErr w:type="gramEnd"/>
      <w:r w:rsidRPr="007C6F90">
        <w:rPr>
          <w:rFonts w:ascii="Calibri" w:hAnsi="Calibri" w:cs="Calibri"/>
        </w:rPr>
        <w:t xml:space="preserve"> </w:t>
      </w:r>
      <w:proofErr w:type="gramStart"/>
      <w:r w:rsidRPr="007C6F90">
        <w:rPr>
          <w:rFonts w:ascii="Calibri" w:hAnsi="Calibri" w:cs="Calibri"/>
        </w:rPr>
        <w:t>write</w:t>
      </w:r>
      <w:proofErr w:type="gramEnd"/>
      <w:r w:rsidRPr="007C6F90">
        <w:rPr>
          <w:rFonts w:ascii="Calibri" w:hAnsi="Calibri" w:cs="Calibri"/>
        </w:rPr>
        <w:t xml:space="preserve"> a short reflection:</w:t>
      </w:r>
    </w:p>
    <w:p w14:paraId="2BC28343" w14:textId="77777777" w:rsidR="007C6F90" w:rsidRPr="007C6F90" w:rsidRDefault="007C6F90" w:rsidP="007C6F90">
      <w:pPr>
        <w:spacing w:after="0" w:line="240" w:lineRule="auto"/>
        <w:contextualSpacing/>
        <w:rPr>
          <w:rFonts w:ascii="Calibri" w:hAnsi="Calibri" w:cs="Calibri"/>
        </w:rPr>
      </w:pPr>
      <w:r w:rsidRPr="007C6F90">
        <w:rPr>
          <w:rFonts w:ascii="Calibri" w:hAnsi="Calibri" w:cs="Calibri"/>
        </w:rPr>
        <w:t>“What did you learn from someone who saw the issue differently?”</w:t>
      </w:r>
    </w:p>
    <w:p w14:paraId="60325BB5" w14:textId="77777777" w:rsidR="007C6F90" w:rsidRPr="007C6F90" w:rsidRDefault="007C6F90" w:rsidP="007C6F90">
      <w:pPr>
        <w:spacing w:after="0" w:line="240" w:lineRule="auto"/>
        <w:contextualSpacing/>
        <w:rPr>
          <w:rFonts w:ascii="Calibri" w:hAnsi="Calibri" w:cs="Calibri"/>
        </w:rPr>
      </w:pPr>
      <w:r w:rsidRPr="007C6F90">
        <w:rPr>
          <w:rFonts w:ascii="Calibri" w:hAnsi="Calibri" w:cs="Calibri"/>
        </w:rPr>
        <w:t>“How could your personal beliefs influence your actions in a healthcare setting?”</w:t>
      </w:r>
    </w:p>
    <w:p w14:paraId="06F51BB4" w14:textId="77777777" w:rsidR="007C6F90" w:rsidRPr="007C6F90" w:rsidRDefault="007C6F90" w:rsidP="007C6F90">
      <w:pPr>
        <w:spacing w:after="0" w:line="240" w:lineRule="auto"/>
        <w:contextualSpacing/>
        <w:rPr>
          <w:rFonts w:ascii="Calibri" w:hAnsi="Calibri" w:cs="Calibri"/>
        </w:rPr>
      </w:pPr>
    </w:p>
    <w:p w14:paraId="04347FEB" w14:textId="77777777" w:rsidR="007C6F90" w:rsidRPr="007C6F90" w:rsidRDefault="007C6F90" w:rsidP="007C6F90">
      <w:pPr>
        <w:spacing w:after="0" w:line="240" w:lineRule="auto"/>
        <w:contextualSpacing/>
        <w:rPr>
          <w:rFonts w:ascii="Calibri" w:hAnsi="Calibri" w:cs="Calibri"/>
        </w:rPr>
      </w:pPr>
      <w:r w:rsidRPr="007C6F90">
        <w:rPr>
          <w:rFonts w:ascii="Calibri" w:hAnsi="Calibri" w:cs="Calibri"/>
        </w:rPr>
        <w:t>Allow small groups to research one dilemma and prepare both sides for a future class debate.</w:t>
      </w:r>
    </w:p>
    <w:p w14:paraId="1463F645" w14:textId="77777777" w:rsidR="00F65EBB" w:rsidRPr="00F65EBB" w:rsidRDefault="00F65EBB" w:rsidP="00F65EBB">
      <w:pPr>
        <w:spacing w:after="0" w:line="240" w:lineRule="auto"/>
        <w:contextualSpacing/>
        <w:rPr>
          <w:rFonts w:ascii="Calibri" w:hAnsi="Calibri" w:cs="Calibri"/>
        </w:rPr>
      </w:pPr>
    </w:p>
    <w:sectPr w:rsidR="00F65EBB" w:rsidRPr="00F65EBB"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1"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2"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5"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9CB505D"/>
    <w:multiLevelType w:val="hybridMultilevel"/>
    <w:tmpl w:val="A934A5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632EEE"/>
    <w:multiLevelType w:val="hybridMultilevel"/>
    <w:tmpl w:val="3C54C5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3A1AAE"/>
    <w:multiLevelType w:val="multilevel"/>
    <w:tmpl w:val="8D6CF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FA70BC3"/>
    <w:multiLevelType w:val="multilevel"/>
    <w:tmpl w:val="E834AC5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 w15:restartNumberingAfterBreak="0">
    <w:nsid w:val="21311AD3"/>
    <w:multiLevelType w:val="hybridMultilevel"/>
    <w:tmpl w:val="8230CF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554702"/>
    <w:multiLevelType w:val="hybridMultilevel"/>
    <w:tmpl w:val="C262E0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54B5A71"/>
    <w:multiLevelType w:val="multilevel"/>
    <w:tmpl w:val="D0CA81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5C05E78"/>
    <w:multiLevelType w:val="multilevel"/>
    <w:tmpl w:val="BCEAE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6F248B1"/>
    <w:multiLevelType w:val="hybridMultilevel"/>
    <w:tmpl w:val="FD986A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13795E"/>
    <w:multiLevelType w:val="hybridMultilevel"/>
    <w:tmpl w:val="B89CC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AD14DBD"/>
    <w:multiLevelType w:val="hybridMultilevel"/>
    <w:tmpl w:val="291C67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F993665"/>
    <w:multiLevelType w:val="multilevel"/>
    <w:tmpl w:val="0A84E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3795862"/>
    <w:multiLevelType w:val="multilevel"/>
    <w:tmpl w:val="E04675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7696834"/>
    <w:multiLevelType w:val="multilevel"/>
    <w:tmpl w:val="E0828DB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378D68D7"/>
    <w:multiLevelType w:val="hybridMultilevel"/>
    <w:tmpl w:val="9F60C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7070F71"/>
    <w:multiLevelType w:val="multilevel"/>
    <w:tmpl w:val="265AA8A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7CB6D00"/>
    <w:multiLevelType w:val="hybridMultilevel"/>
    <w:tmpl w:val="BA48EC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4440EF9"/>
    <w:multiLevelType w:val="hybridMultilevel"/>
    <w:tmpl w:val="275C66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0282C65"/>
    <w:multiLevelType w:val="multilevel"/>
    <w:tmpl w:val="A6C69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4636E05"/>
    <w:multiLevelType w:val="multilevel"/>
    <w:tmpl w:val="FBFA2D3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6" w15:restartNumberingAfterBreak="0">
    <w:nsid w:val="672D639E"/>
    <w:multiLevelType w:val="hybridMultilevel"/>
    <w:tmpl w:val="CD7C8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A773770"/>
    <w:multiLevelType w:val="multilevel"/>
    <w:tmpl w:val="286AD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AC846CF"/>
    <w:multiLevelType w:val="multilevel"/>
    <w:tmpl w:val="7B38B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6B403579"/>
    <w:multiLevelType w:val="hybridMultilevel"/>
    <w:tmpl w:val="A4C2353E"/>
    <w:lvl w:ilvl="0" w:tplc="6BA061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C622F2F"/>
    <w:multiLevelType w:val="multilevel"/>
    <w:tmpl w:val="CCF44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C6D7278"/>
    <w:multiLevelType w:val="hybridMultilevel"/>
    <w:tmpl w:val="638205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64459D3"/>
    <w:multiLevelType w:val="multilevel"/>
    <w:tmpl w:val="7556E04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660060A"/>
    <w:multiLevelType w:val="multilevel"/>
    <w:tmpl w:val="AB0ED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7A4A2F20"/>
    <w:multiLevelType w:val="multilevel"/>
    <w:tmpl w:val="55620F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C7B532E"/>
    <w:multiLevelType w:val="hybridMultilevel"/>
    <w:tmpl w:val="C15A2D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D2251EA"/>
    <w:multiLevelType w:val="hybridMultilevel"/>
    <w:tmpl w:val="87F06E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F506BA1"/>
    <w:multiLevelType w:val="multilevel"/>
    <w:tmpl w:val="A118B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150974933">
    <w:abstractNumId w:val="5"/>
  </w:num>
  <w:num w:numId="2" w16cid:durableId="1338269453">
    <w:abstractNumId w:val="3"/>
  </w:num>
  <w:num w:numId="3" w16cid:durableId="81798842">
    <w:abstractNumId w:val="2"/>
  </w:num>
  <w:num w:numId="4" w16cid:durableId="1978027463">
    <w:abstractNumId w:val="4"/>
  </w:num>
  <w:num w:numId="5" w16cid:durableId="1562979981">
    <w:abstractNumId w:val="1"/>
  </w:num>
  <w:num w:numId="6" w16cid:durableId="747922025">
    <w:abstractNumId w:val="0"/>
  </w:num>
  <w:num w:numId="7" w16cid:durableId="343094259">
    <w:abstractNumId w:val="20"/>
  </w:num>
  <w:num w:numId="8" w16cid:durableId="2108648377">
    <w:abstractNumId w:val="31"/>
  </w:num>
  <w:num w:numId="9" w16cid:durableId="1745952646">
    <w:abstractNumId w:val="6"/>
  </w:num>
  <w:num w:numId="10" w16cid:durableId="1269386964">
    <w:abstractNumId w:val="23"/>
  </w:num>
  <w:num w:numId="11" w16cid:durableId="153110303">
    <w:abstractNumId w:val="37"/>
  </w:num>
  <w:num w:numId="12" w16cid:durableId="1078474918">
    <w:abstractNumId w:val="13"/>
  </w:num>
  <w:num w:numId="13" w16cid:durableId="1883399532">
    <w:abstractNumId w:val="28"/>
  </w:num>
  <w:num w:numId="14" w16cid:durableId="472334609">
    <w:abstractNumId w:val="27"/>
  </w:num>
  <w:num w:numId="15" w16cid:durableId="751389045">
    <w:abstractNumId w:val="30"/>
  </w:num>
  <w:num w:numId="16" w16cid:durableId="1512447593">
    <w:abstractNumId w:val="21"/>
  </w:num>
  <w:num w:numId="17" w16cid:durableId="1611282196">
    <w:abstractNumId w:val="24"/>
  </w:num>
  <w:num w:numId="18" w16cid:durableId="1325741551">
    <w:abstractNumId w:val="18"/>
  </w:num>
  <w:num w:numId="19" w16cid:durableId="1965381797">
    <w:abstractNumId w:val="32"/>
  </w:num>
  <w:num w:numId="20" w16cid:durableId="185559441">
    <w:abstractNumId w:val="34"/>
  </w:num>
  <w:num w:numId="21" w16cid:durableId="1750422686">
    <w:abstractNumId w:val="35"/>
  </w:num>
  <w:num w:numId="22" w16cid:durableId="130438400">
    <w:abstractNumId w:val="29"/>
  </w:num>
  <w:num w:numId="23" w16cid:durableId="10230796">
    <w:abstractNumId w:val="8"/>
  </w:num>
  <w:num w:numId="24" w16cid:durableId="1136098262">
    <w:abstractNumId w:val="12"/>
  </w:num>
  <w:num w:numId="25" w16cid:durableId="233930221">
    <w:abstractNumId w:val="9"/>
  </w:num>
  <w:num w:numId="26" w16cid:durableId="1439983988">
    <w:abstractNumId w:val="17"/>
  </w:num>
  <w:num w:numId="27" w16cid:durableId="1623879961">
    <w:abstractNumId w:val="25"/>
  </w:num>
  <w:num w:numId="28" w16cid:durableId="556017946">
    <w:abstractNumId w:val="36"/>
  </w:num>
  <w:num w:numId="29" w16cid:durableId="2071078072">
    <w:abstractNumId w:val="19"/>
  </w:num>
  <w:num w:numId="30" w16cid:durableId="38870241">
    <w:abstractNumId w:val="33"/>
  </w:num>
  <w:num w:numId="31" w16cid:durableId="1850750913">
    <w:abstractNumId w:val="14"/>
  </w:num>
  <w:num w:numId="32" w16cid:durableId="843015809">
    <w:abstractNumId w:val="11"/>
  </w:num>
  <w:num w:numId="33" w16cid:durableId="2023899033">
    <w:abstractNumId w:val="10"/>
  </w:num>
  <w:num w:numId="34" w16cid:durableId="1731419479">
    <w:abstractNumId w:val="16"/>
  </w:num>
  <w:num w:numId="35" w16cid:durableId="1662999624">
    <w:abstractNumId w:val="7"/>
  </w:num>
  <w:num w:numId="36" w16cid:durableId="251428707">
    <w:abstractNumId w:val="22"/>
  </w:num>
  <w:num w:numId="37" w16cid:durableId="1614510696">
    <w:abstractNumId w:val="15"/>
  </w:num>
  <w:num w:numId="38" w16cid:durableId="2017002918">
    <w:abstractNumId w:val="2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04B7A"/>
    <w:rsid w:val="0000679E"/>
    <w:rsid w:val="00034616"/>
    <w:rsid w:val="00037237"/>
    <w:rsid w:val="000446DD"/>
    <w:rsid w:val="00046DF4"/>
    <w:rsid w:val="0006063C"/>
    <w:rsid w:val="00083725"/>
    <w:rsid w:val="0009761D"/>
    <w:rsid w:val="000A7CFE"/>
    <w:rsid w:val="00127013"/>
    <w:rsid w:val="001319E5"/>
    <w:rsid w:val="00135F0B"/>
    <w:rsid w:val="0015074B"/>
    <w:rsid w:val="00156E94"/>
    <w:rsid w:val="001625B7"/>
    <w:rsid w:val="001657E4"/>
    <w:rsid w:val="00170AC8"/>
    <w:rsid w:val="001728C5"/>
    <w:rsid w:val="001A26BC"/>
    <w:rsid w:val="001A4FCF"/>
    <w:rsid w:val="001C5847"/>
    <w:rsid w:val="001D1BBD"/>
    <w:rsid w:val="001D1F34"/>
    <w:rsid w:val="001E4D1B"/>
    <w:rsid w:val="00246F9D"/>
    <w:rsid w:val="00256E7C"/>
    <w:rsid w:val="002644F1"/>
    <w:rsid w:val="0027781E"/>
    <w:rsid w:val="0029639D"/>
    <w:rsid w:val="002B2390"/>
    <w:rsid w:val="002C6BB5"/>
    <w:rsid w:val="002F3AAC"/>
    <w:rsid w:val="0030137A"/>
    <w:rsid w:val="00326F90"/>
    <w:rsid w:val="0033328C"/>
    <w:rsid w:val="0034597F"/>
    <w:rsid w:val="00354867"/>
    <w:rsid w:val="003651E1"/>
    <w:rsid w:val="00383DB6"/>
    <w:rsid w:val="003917EF"/>
    <w:rsid w:val="003B7FD2"/>
    <w:rsid w:val="003C3669"/>
    <w:rsid w:val="003F5CB4"/>
    <w:rsid w:val="00401A7B"/>
    <w:rsid w:val="00462122"/>
    <w:rsid w:val="00492FAC"/>
    <w:rsid w:val="004B0D69"/>
    <w:rsid w:val="004B1987"/>
    <w:rsid w:val="004B6D9F"/>
    <w:rsid w:val="004D2F3F"/>
    <w:rsid w:val="005045B0"/>
    <w:rsid w:val="00513395"/>
    <w:rsid w:val="00534503"/>
    <w:rsid w:val="0056533A"/>
    <w:rsid w:val="00565440"/>
    <w:rsid w:val="00595BC2"/>
    <w:rsid w:val="005E304E"/>
    <w:rsid w:val="005F791A"/>
    <w:rsid w:val="006026D2"/>
    <w:rsid w:val="00616019"/>
    <w:rsid w:val="00647A56"/>
    <w:rsid w:val="00655706"/>
    <w:rsid w:val="00663E66"/>
    <w:rsid w:val="00667ADB"/>
    <w:rsid w:val="006F5AE5"/>
    <w:rsid w:val="00705D50"/>
    <w:rsid w:val="00730957"/>
    <w:rsid w:val="007403BE"/>
    <w:rsid w:val="007643BF"/>
    <w:rsid w:val="00766B42"/>
    <w:rsid w:val="00782455"/>
    <w:rsid w:val="00790FEF"/>
    <w:rsid w:val="007973F2"/>
    <w:rsid w:val="007A557B"/>
    <w:rsid w:val="007C50B5"/>
    <w:rsid w:val="007C6F90"/>
    <w:rsid w:val="007C75C9"/>
    <w:rsid w:val="00803B05"/>
    <w:rsid w:val="00825CCF"/>
    <w:rsid w:val="00826F5D"/>
    <w:rsid w:val="00830AD7"/>
    <w:rsid w:val="00833ACC"/>
    <w:rsid w:val="00836CCE"/>
    <w:rsid w:val="00845769"/>
    <w:rsid w:val="00847E28"/>
    <w:rsid w:val="00851D31"/>
    <w:rsid w:val="0085723C"/>
    <w:rsid w:val="00860908"/>
    <w:rsid w:val="00895A59"/>
    <w:rsid w:val="008C45F2"/>
    <w:rsid w:val="008D2DAE"/>
    <w:rsid w:val="00910DF1"/>
    <w:rsid w:val="00931359"/>
    <w:rsid w:val="00932BA9"/>
    <w:rsid w:val="009330D6"/>
    <w:rsid w:val="00941898"/>
    <w:rsid w:val="009B0969"/>
    <w:rsid w:val="009B12F7"/>
    <w:rsid w:val="009C337D"/>
    <w:rsid w:val="009E03B7"/>
    <w:rsid w:val="00A04DFB"/>
    <w:rsid w:val="00A1266C"/>
    <w:rsid w:val="00A272E0"/>
    <w:rsid w:val="00A34221"/>
    <w:rsid w:val="00A3652B"/>
    <w:rsid w:val="00A40580"/>
    <w:rsid w:val="00A44BE9"/>
    <w:rsid w:val="00A67AAE"/>
    <w:rsid w:val="00A74C05"/>
    <w:rsid w:val="00A90E51"/>
    <w:rsid w:val="00AA1D8D"/>
    <w:rsid w:val="00AB31BE"/>
    <w:rsid w:val="00AC0B79"/>
    <w:rsid w:val="00AC7011"/>
    <w:rsid w:val="00AD1E4D"/>
    <w:rsid w:val="00AE4776"/>
    <w:rsid w:val="00B47730"/>
    <w:rsid w:val="00B62E7C"/>
    <w:rsid w:val="00B74AEF"/>
    <w:rsid w:val="00B76925"/>
    <w:rsid w:val="00BE0606"/>
    <w:rsid w:val="00BF2829"/>
    <w:rsid w:val="00BF51C4"/>
    <w:rsid w:val="00C065FB"/>
    <w:rsid w:val="00C079E5"/>
    <w:rsid w:val="00C51FCB"/>
    <w:rsid w:val="00C53CF1"/>
    <w:rsid w:val="00C81CA8"/>
    <w:rsid w:val="00CA6354"/>
    <w:rsid w:val="00CA7641"/>
    <w:rsid w:val="00CB0664"/>
    <w:rsid w:val="00CC4BE4"/>
    <w:rsid w:val="00D20E37"/>
    <w:rsid w:val="00D268A5"/>
    <w:rsid w:val="00D30CB8"/>
    <w:rsid w:val="00D320C4"/>
    <w:rsid w:val="00D46E2C"/>
    <w:rsid w:val="00D530D7"/>
    <w:rsid w:val="00D67A71"/>
    <w:rsid w:val="00D71FC5"/>
    <w:rsid w:val="00D871F0"/>
    <w:rsid w:val="00DB1528"/>
    <w:rsid w:val="00DD23BF"/>
    <w:rsid w:val="00DD7534"/>
    <w:rsid w:val="00E004D5"/>
    <w:rsid w:val="00E375DA"/>
    <w:rsid w:val="00E9584C"/>
    <w:rsid w:val="00ED0303"/>
    <w:rsid w:val="00ED69F9"/>
    <w:rsid w:val="00ED733B"/>
    <w:rsid w:val="00EF627E"/>
    <w:rsid w:val="00F22FE1"/>
    <w:rsid w:val="00F35BEE"/>
    <w:rsid w:val="00F44904"/>
    <w:rsid w:val="00F6254E"/>
    <w:rsid w:val="00F65EBB"/>
    <w:rsid w:val="00F70AD4"/>
    <w:rsid w:val="00F771A7"/>
    <w:rsid w:val="00FC2BB8"/>
    <w:rsid w:val="00FC693F"/>
    <w:rsid w:val="00FC7C3A"/>
    <w:rsid w:val="00FE09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4062061"/>
  <w14:defaultImageDpi w14:val="300"/>
  <w15:docId w15:val="{B4188CDC-58FB-4720-ADBC-6BF927714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4"/>
      </w:numPr>
      <w:contextualSpacing/>
    </w:pPr>
  </w:style>
  <w:style w:type="paragraph" w:styleId="ListNumber2">
    <w:name w:val="List Number 2"/>
    <w:basedOn w:val="Normal"/>
    <w:uiPriority w:val="99"/>
    <w:unhideWhenUsed/>
    <w:rsid w:val="0029639D"/>
    <w:pPr>
      <w:numPr>
        <w:numId w:val="5"/>
      </w:numPr>
      <w:contextualSpacing/>
    </w:pPr>
  </w:style>
  <w:style w:type="paragraph" w:styleId="ListNumber3">
    <w:name w:val="List Number 3"/>
    <w:basedOn w:val="Normal"/>
    <w:uiPriority w:val="99"/>
    <w:unhideWhenUsed/>
    <w:rsid w:val="0029639D"/>
    <w:pPr>
      <w:numPr>
        <w:numId w:val="6"/>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TOC1">
    <w:name w:val="toc 1"/>
    <w:basedOn w:val="Normal"/>
    <w:next w:val="Normal"/>
    <w:autoRedefine/>
    <w:uiPriority w:val="39"/>
    <w:unhideWhenUsed/>
    <w:rsid w:val="00354867"/>
    <w:pPr>
      <w:spacing w:after="100"/>
    </w:pPr>
  </w:style>
  <w:style w:type="paragraph" w:styleId="TOC2">
    <w:name w:val="toc 2"/>
    <w:basedOn w:val="Normal"/>
    <w:next w:val="Normal"/>
    <w:autoRedefine/>
    <w:uiPriority w:val="39"/>
    <w:unhideWhenUsed/>
    <w:rsid w:val="00354867"/>
    <w:pPr>
      <w:spacing w:after="100"/>
      <w:ind w:left="220"/>
    </w:pPr>
  </w:style>
  <w:style w:type="character" w:styleId="Hyperlink">
    <w:name w:val="Hyperlink"/>
    <w:basedOn w:val="DefaultParagraphFont"/>
    <w:uiPriority w:val="99"/>
    <w:unhideWhenUsed/>
    <w:rsid w:val="00354867"/>
    <w:rPr>
      <w:color w:val="0000FF" w:themeColor="hyperlink"/>
      <w:u w:val="single"/>
    </w:rPr>
  </w:style>
  <w:style w:type="character" w:styleId="UnresolvedMention">
    <w:name w:val="Unresolved Mention"/>
    <w:basedOn w:val="DefaultParagraphFont"/>
    <w:uiPriority w:val="99"/>
    <w:semiHidden/>
    <w:unhideWhenUsed/>
    <w:rsid w:val="00D530D7"/>
    <w:rPr>
      <w:color w:val="605E5C"/>
      <w:shd w:val="clear" w:color="auto" w:fill="E1DFDD"/>
    </w:rPr>
  </w:style>
  <w:style w:type="character" w:styleId="FollowedHyperlink">
    <w:name w:val="FollowedHyperlink"/>
    <w:basedOn w:val="DefaultParagraphFont"/>
    <w:uiPriority w:val="99"/>
    <w:semiHidden/>
    <w:unhideWhenUsed/>
    <w:rsid w:val="00D530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50839">
      <w:bodyDiv w:val="1"/>
      <w:marLeft w:val="0"/>
      <w:marRight w:val="0"/>
      <w:marTop w:val="0"/>
      <w:marBottom w:val="0"/>
      <w:divBdr>
        <w:top w:val="none" w:sz="0" w:space="0" w:color="auto"/>
        <w:left w:val="none" w:sz="0" w:space="0" w:color="auto"/>
        <w:bottom w:val="none" w:sz="0" w:space="0" w:color="auto"/>
        <w:right w:val="none" w:sz="0" w:space="0" w:color="auto"/>
      </w:divBdr>
      <w:divsChild>
        <w:div w:id="1301423897">
          <w:blockQuote w:val="1"/>
          <w:marLeft w:val="720"/>
          <w:marRight w:val="720"/>
          <w:marTop w:val="100"/>
          <w:marBottom w:val="100"/>
          <w:divBdr>
            <w:top w:val="none" w:sz="0" w:space="0" w:color="auto"/>
            <w:left w:val="none" w:sz="0" w:space="0" w:color="auto"/>
            <w:bottom w:val="none" w:sz="0" w:space="0" w:color="auto"/>
            <w:right w:val="none" w:sz="0" w:space="0" w:color="auto"/>
          </w:divBdr>
        </w:div>
        <w:div w:id="189369131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288758">
      <w:bodyDiv w:val="1"/>
      <w:marLeft w:val="0"/>
      <w:marRight w:val="0"/>
      <w:marTop w:val="0"/>
      <w:marBottom w:val="0"/>
      <w:divBdr>
        <w:top w:val="none" w:sz="0" w:space="0" w:color="auto"/>
        <w:left w:val="none" w:sz="0" w:space="0" w:color="auto"/>
        <w:bottom w:val="none" w:sz="0" w:space="0" w:color="auto"/>
        <w:right w:val="none" w:sz="0" w:space="0" w:color="auto"/>
      </w:divBdr>
      <w:divsChild>
        <w:div w:id="689066620">
          <w:marLeft w:val="0"/>
          <w:marRight w:val="0"/>
          <w:marTop w:val="0"/>
          <w:marBottom w:val="0"/>
          <w:divBdr>
            <w:top w:val="none" w:sz="0" w:space="0" w:color="auto"/>
            <w:left w:val="none" w:sz="0" w:space="0" w:color="auto"/>
            <w:bottom w:val="none" w:sz="0" w:space="0" w:color="auto"/>
            <w:right w:val="none" w:sz="0" w:space="0" w:color="auto"/>
          </w:divBdr>
        </w:div>
        <w:div w:id="652103496">
          <w:marLeft w:val="0"/>
          <w:marRight w:val="0"/>
          <w:marTop w:val="0"/>
          <w:marBottom w:val="0"/>
          <w:divBdr>
            <w:top w:val="none" w:sz="0" w:space="0" w:color="auto"/>
            <w:left w:val="none" w:sz="0" w:space="0" w:color="auto"/>
            <w:bottom w:val="none" w:sz="0" w:space="0" w:color="auto"/>
            <w:right w:val="none" w:sz="0" w:space="0" w:color="auto"/>
          </w:divBdr>
        </w:div>
        <w:div w:id="350643502">
          <w:marLeft w:val="0"/>
          <w:marRight w:val="0"/>
          <w:marTop w:val="0"/>
          <w:marBottom w:val="0"/>
          <w:divBdr>
            <w:top w:val="none" w:sz="0" w:space="0" w:color="auto"/>
            <w:left w:val="none" w:sz="0" w:space="0" w:color="auto"/>
            <w:bottom w:val="none" w:sz="0" w:space="0" w:color="auto"/>
            <w:right w:val="none" w:sz="0" w:space="0" w:color="auto"/>
          </w:divBdr>
        </w:div>
        <w:div w:id="1139954965">
          <w:marLeft w:val="0"/>
          <w:marRight w:val="0"/>
          <w:marTop w:val="0"/>
          <w:marBottom w:val="0"/>
          <w:divBdr>
            <w:top w:val="none" w:sz="0" w:space="0" w:color="auto"/>
            <w:left w:val="none" w:sz="0" w:space="0" w:color="auto"/>
            <w:bottom w:val="none" w:sz="0" w:space="0" w:color="auto"/>
            <w:right w:val="none" w:sz="0" w:space="0" w:color="auto"/>
          </w:divBdr>
        </w:div>
        <w:div w:id="709762688">
          <w:marLeft w:val="0"/>
          <w:marRight w:val="0"/>
          <w:marTop w:val="0"/>
          <w:marBottom w:val="0"/>
          <w:divBdr>
            <w:top w:val="none" w:sz="0" w:space="0" w:color="auto"/>
            <w:left w:val="none" w:sz="0" w:space="0" w:color="auto"/>
            <w:bottom w:val="none" w:sz="0" w:space="0" w:color="auto"/>
            <w:right w:val="none" w:sz="0" w:space="0" w:color="auto"/>
          </w:divBdr>
        </w:div>
        <w:div w:id="778574286">
          <w:marLeft w:val="0"/>
          <w:marRight w:val="0"/>
          <w:marTop w:val="0"/>
          <w:marBottom w:val="0"/>
          <w:divBdr>
            <w:top w:val="none" w:sz="0" w:space="0" w:color="auto"/>
            <w:left w:val="none" w:sz="0" w:space="0" w:color="auto"/>
            <w:bottom w:val="none" w:sz="0" w:space="0" w:color="auto"/>
            <w:right w:val="none" w:sz="0" w:space="0" w:color="auto"/>
          </w:divBdr>
        </w:div>
        <w:div w:id="192615027">
          <w:marLeft w:val="0"/>
          <w:marRight w:val="0"/>
          <w:marTop w:val="0"/>
          <w:marBottom w:val="0"/>
          <w:divBdr>
            <w:top w:val="none" w:sz="0" w:space="0" w:color="auto"/>
            <w:left w:val="none" w:sz="0" w:space="0" w:color="auto"/>
            <w:bottom w:val="none" w:sz="0" w:space="0" w:color="auto"/>
            <w:right w:val="none" w:sz="0" w:space="0" w:color="auto"/>
          </w:divBdr>
        </w:div>
        <w:div w:id="239296839">
          <w:marLeft w:val="0"/>
          <w:marRight w:val="0"/>
          <w:marTop w:val="0"/>
          <w:marBottom w:val="0"/>
          <w:divBdr>
            <w:top w:val="none" w:sz="0" w:space="0" w:color="auto"/>
            <w:left w:val="none" w:sz="0" w:space="0" w:color="auto"/>
            <w:bottom w:val="none" w:sz="0" w:space="0" w:color="auto"/>
            <w:right w:val="none" w:sz="0" w:space="0" w:color="auto"/>
          </w:divBdr>
        </w:div>
        <w:div w:id="127011552">
          <w:marLeft w:val="0"/>
          <w:marRight w:val="0"/>
          <w:marTop w:val="0"/>
          <w:marBottom w:val="0"/>
          <w:divBdr>
            <w:top w:val="none" w:sz="0" w:space="0" w:color="auto"/>
            <w:left w:val="none" w:sz="0" w:space="0" w:color="auto"/>
            <w:bottom w:val="none" w:sz="0" w:space="0" w:color="auto"/>
            <w:right w:val="none" w:sz="0" w:space="0" w:color="auto"/>
          </w:divBdr>
        </w:div>
        <w:div w:id="1341466231">
          <w:marLeft w:val="0"/>
          <w:marRight w:val="0"/>
          <w:marTop w:val="0"/>
          <w:marBottom w:val="0"/>
          <w:divBdr>
            <w:top w:val="none" w:sz="0" w:space="0" w:color="auto"/>
            <w:left w:val="none" w:sz="0" w:space="0" w:color="auto"/>
            <w:bottom w:val="none" w:sz="0" w:space="0" w:color="auto"/>
            <w:right w:val="none" w:sz="0" w:space="0" w:color="auto"/>
          </w:divBdr>
        </w:div>
        <w:div w:id="1110852568">
          <w:marLeft w:val="0"/>
          <w:marRight w:val="0"/>
          <w:marTop w:val="0"/>
          <w:marBottom w:val="0"/>
          <w:divBdr>
            <w:top w:val="none" w:sz="0" w:space="0" w:color="auto"/>
            <w:left w:val="none" w:sz="0" w:space="0" w:color="auto"/>
            <w:bottom w:val="none" w:sz="0" w:space="0" w:color="auto"/>
            <w:right w:val="none" w:sz="0" w:space="0" w:color="auto"/>
          </w:divBdr>
        </w:div>
        <w:div w:id="1458252614">
          <w:marLeft w:val="0"/>
          <w:marRight w:val="0"/>
          <w:marTop w:val="0"/>
          <w:marBottom w:val="0"/>
          <w:divBdr>
            <w:top w:val="none" w:sz="0" w:space="0" w:color="auto"/>
            <w:left w:val="none" w:sz="0" w:space="0" w:color="auto"/>
            <w:bottom w:val="none" w:sz="0" w:space="0" w:color="auto"/>
            <w:right w:val="none" w:sz="0" w:space="0" w:color="auto"/>
          </w:divBdr>
        </w:div>
        <w:div w:id="1284338464">
          <w:marLeft w:val="0"/>
          <w:marRight w:val="0"/>
          <w:marTop w:val="0"/>
          <w:marBottom w:val="0"/>
          <w:divBdr>
            <w:top w:val="none" w:sz="0" w:space="0" w:color="auto"/>
            <w:left w:val="none" w:sz="0" w:space="0" w:color="auto"/>
            <w:bottom w:val="none" w:sz="0" w:space="0" w:color="auto"/>
            <w:right w:val="none" w:sz="0" w:space="0" w:color="auto"/>
          </w:divBdr>
        </w:div>
        <w:div w:id="548804853">
          <w:marLeft w:val="0"/>
          <w:marRight w:val="0"/>
          <w:marTop w:val="0"/>
          <w:marBottom w:val="0"/>
          <w:divBdr>
            <w:top w:val="none" w:sz="0" w:space="0" w:color="auto"/>
            <w:left w:val="none" w:sz="0" w:space="0" w:color="auto"/>
            <w:bottom w:val="none" w:sz="0" w:space="0" w:color="auto"/>
            <w:right w:val="none" w:sz="0" w:space="0" w:color="auto"/>
          </w:divBdr>
        </w:div>
        <w:div w:id="970592516">
          <w:marLeft w:val="0"/>
          <w:marRight w:val="0"/>
          <w:marTop w:val="0"/>
          <w:marBottom w:val="0"/>
          <w:divBdr>
            <w:top w:val="none" w:sz="0" w:space="0" w:color="auto"/>
            <w:left w:val="none" w:sz="0" w:space="0" w:color="auto"/>
            <w:bottom w:val="none" w:sz="0" w:space="0" w:color="auto"/>
            <w:right w:val="none" w:sz="0" w:space="0" w:color="auto"/>
          </w:divBdr>
        </w:div>
        <w:div w:id="1943956807">
          <w:marLeft w:val="0"/>
          <w:marRight w:val="0"/>
          <w:marTop w:val="0"/>
          <w:marBottom w:val="0"/>
          <w:divBdr>
            <w:top w:val="none" w:sz="0" w:space="0" w:color="auto"/>
            <w:left w:val="none" w:sz="0" w:space="0" w:color="auto"/>
            <w:bottom w:val="none" w:sz="0" w:space="0" w:color="auto"/>
            <w:right w:val="none" w:sz="0" w:space="0" w:color="auto"/>
          </w:divBdr>
        </w:div>
        <w:div w:id="1806505036">
          <w:marLeft w:val="0"/>
          <w:marRight w:val="0"/>
          <w:marTop w:val="0"/>
          <w:marBottom w:val="0"/>
          <w:divBdr>
            <w:top w:val="none" w:sz="0" w:space="0" w:color="auto"/>
            <w:left w:val="none" w:sz="0" w:space="0" w:color="auto"/>
            <w:bottom w:val="none" w:sz="0" w:space="0" w:color="auto"/>
            <w:right w:val="none" w:sz="0" w:space="0" w:color="auto"/>
          </w:divBdr>
        </w:div>
        <w:div w:id="906762694">
          <w:marLeft w:val="0"/>
          <w:marRight w:val="0"/>
          <w:marTop w:val="0"/>
          <w:marBottom w:val="0"/>
          <w:divBdr>
            <w:top w:val="none" w:sz="0" w:space="0" w:color="auto"/>
            <w:left w:val="none" w:sz="0" w:space="0" w:color="auto"/>
            <w:bottom w:val="none" w:sz="0" w:space="0" w:color="auto"/>
            <w:right w:val="none" w:sz="0" w:space="0" w:color="auto"/>
          </w:divBdr>
        </w:div>
        <w:div w:id="1412893488">
          <w:marLeft w:val="0"/>
          <w:marRight w:val="0"/>
          <w:marTop w:val="0"/>
          <w:marBottom w:val="0"/>
          <w:divBdr>
            <w:top w:val="none" w:sz="0" w:space="0" w:color="auto"/>
            <w:left w:val="none" w:sz="0" w:space="0" w:color="auto"/>
            <w:bottom w:val="none" w:sz="0" w:space="0" w:color="auto"/>
            <w:right w:val="none" w:sz="0" w:space="0" w:color="auto"/>
          </w:divBdr>
        </w:div>
        <w:div w:id="1528328810">
          <w:marLeft w:val="0"/>
          <w:marRight w:val="0"/>
          <w:marTop w:val="0"/>
          <w:marBottom w:val="0"/>
          <w:divBdr>
            <w:top w:val="none" w:sz="0" w:space="0" w:color="auto"/>
            <w:left w:val="none" w:sz="0" w:space="0" w:color="auto"/>
            <w:bottom w:val="none" w:sz="0" w:space="0" w:color="auto"/>
            <w:right w:val="none" w:sz="0" w:space="0" w:color="auto"/>
          </w:divBdr>
        </w:div>
        <w:div w:id="1830095792">
          <w:marLeft w:val="0"/>
          <w:marRight w:val="0"/>
          <w:marTop w:val="0"/>
          <w:marBottom w:val="0"/>
          <w:divBdr>
            <w:top w:val="none" w:sz="0" w:space="0" w:color="auto"/>
            <w:left w:val="none" w:sz="0" w:space="0" w:color="auto"/>
            <w:bottom w:val="none" w:sz="0" w:space="0" w:color="auto"/>
            <w:right w:val="none" w:sz="0" w:space="0" w:color="auto"/>
          </w:divBdr>
        </w:div>
        <w:div w:id="1505050579">
          <w:marLeft w:val="0"/>
          <w:marRight w:val="0"/>
          <w:marTop w:val="0"/>
          <w:marBottom w:val="0"/>
          <w:divBdr>
            <w:top w:val="none" w:sz="0" w:space="0" w:color="auto"/>
            <w:left w:val="none" w:sz="0" w:space="0" w:color="auto"/>
            <w:bottom w:val="none" w:sz="0" w:space="0" w:color="auto"/>
            <w:right w:val="none" w:sz="0" w:space="0" w:color="auto"/>
          </w:divBdr>
        </w:div>
        <w:div w:id="262307329">
          <w:marLeft w:val="0"/>
          <w:marRight w:val="0"/>
          <w:marTop w:val="0"/>
          <w:marBottom w:val="0"/>
          <w:divBdr>
            <w:top w:val="none" w:sz="0" w:space="0" w:color="auto"/>
            <w:left w:val="none" w:sz="0" w:space="0" w:color="auto"/>
            <w:bottom w:val="none" w:sz="0" w:space="0" w:color="auto"/>
            <w:right w:val="none" w:sz="0" w:space="0" w:color="auto"/>
          </w:divBdr>
        </w:div>
        <w:div w:id="476185691">
          <w:marLeft w:val="0"/>
          <w:marRight w:val="0"/>
          <w:marTop w:val="0"/>
          <w:marBottom w:val="0"/>
          <w:divBdr>
            <w:top w:val="none" w:sz="0" w:space="0" w:color="auto"/>
            <w:left w:val="none" w:sz="0" w:space="0" w:color="auto"/>
            <w:bottom w:val="none" w:sz="0" w:space="0" w:color="auto"/>
            <w:right w:val="none" w:sz="0" w:space="0" w:color="auto"/>
          </w:divBdr>
        </w:div>
        <w:div w:id="1412041095">
          <w:marLeft w:val="0"/>
          <w:marRight w:val="0"/>
          <w:marTop w:val="0"/>
          <w:marBottom w:val="0"/>
          <w:divBdr>
            <w:top w:val="none" w:sz="0" w:space="0" w:color="auto"/>
            <w:left w:val="none" w:sz="0" w:space="0" w:color="auto"/>
            <w:bottom w:val="none" w:sz="0" w:space="0" w:color="auto"/>
            <w:right w:val="none" w:sz="0" w:space="0" w:color="auto"/>
          </w:divBdr>
        </w:div>
        <w:div w:id="1919552006">
          <w:marLeft w:val="0"/>
          <w:marRight w:val="0"/>
          <w:marTop w:val="0"/>
          <w:marBottom w:val="0"/>
          <w:divBdr>
            <w:top w:val="none" w:sz="0" w:space="0" w:color="auto"/>
            <w:left w:val="none" w:sz="0" w:space="0" w:color="auto"/>
            <w:bottom w:val="none" w:sz="0" w:space="0" w:color="auto"/>
            <w:right w:val="none" w:sz="0" w:space="0" w:color="auto"/>
          </w:divBdr>
        </w:div>
        <w:div w:id="595135686">
          <w:marLeft w:val="0"/>
          <w:marRight w:val="0"/>
          <w:marTop w:val="0"/>
          <w:marBottom w:val="0"/>
          <w:divBdr>
            <w:top w:val="none" w:sz="0" w:space="0" w:color="auto"/>
            <w:left w:val="none" w:sz="0" w:space="0" w:color="auto"/>
            <w:bottom w:val="none" w:sz="0" w:space="0" w:color="auto"/>
            <w:right w:val="none" w:sz="0" w:space="0" w:color="auto"/>
          </w:divBdr>
        </w:div>
        <w:div w:id="256713736">
          <w:marLeft w:val="0"/>
          <w:marRight w:val="0"/>
          <w:marTop w:val="0"/>
          <w:marBottom w:val="0"/>
          <w:divBdr>
            <w:top w:val="none" w:sz="0" w:space="0" w:color="auto"/>
            <w:left w:val="none" w:sz="0" w:space="0" w:color="auto"/>
            <w:bottom w:val="none" w:sz="0" w:space="0" w:color="auto"/>
            <w:right w:val="none" w:sz="0" w:space="0" w:color="auto"/>
          </w:divBdr>
        </w:div>
        <w:div w:id="1036320913">
          <w:marLeft w:val="0"/>
          <w:marRight w:val="0"/>
          <w:marTop w:val="0"/>
          <w:marBottom w:val="0"/>
          <w:divBdr>
            <w:top w:val="none" w:sz="0" w:space="0" w:color="auto"/>
            <w:left w:val="none" w:sz="0" w:space="0" w:color="auto"/>
            <w:bottom w:val="none" w:sz="0" w:space="0" w:color="auto"/>
            <w:right w:val="none" w:sz="0" w:space="0" w:color="auto"/>
          </w:divBdr>
        </w:div>
        <w:div w:id="492836050">
          <w:marLeft w:val="0"/>
          <w:marRight w:val="0"/>
          <w:marTop w:val="0"/>
          <w:marBottom w:val="0"/>
          <w:divBdr>
            <w:top w:val="none" w:sz="0" w:space="0" w:color="auto"/>
            <w:left w:val="none" w:sz="0" w:space="0" w:color="auto"/>
            <w:bottom w:val="none" w:sz="0" w:space="0" w:color="auto"/>
            <w:right w:val="none" w:sz="0" w:space="0" w:color="auto"/>
          </w:divBdr>
        </w:div>
        <w:div w:id="571042956">
          <w:marLeft w:val="0"/>
          <w:marRight w:val="0"/>
          <w:marTop w:val="0"/>
          <w:marBottom w:val="0"/>
          <w:divBdr>
            <w:top w:val="none" w:sz="0" w:space="0" w:color="auto"/>
            <w:left w:val="none" w:sz="0" w:space="0" w:color="auto"/>
            <w:bottom w:val="none" w:sz="0" w:space="0" w:color="auto"/>
            <w:right w:val="none" w:sz="0" w:space="0" w:color="auto"/>
          </w:divBdr>
        </w:div>
        <w:div w:id="787355352">
          <w:marLeft w:val="0"/>
          <w:marRight w:val="0"/>
          <w:marTop w:val="0"/>
          <w:marBottom w:val="0"/>
          <w:divBdr>
            <w:top w:val="none" w:sz="0" w:space="0" w:color="auto"/>
            <w:left w:val="none" w:sz="0" w:space="0" w:color="auto"/>
            <w:bottom w:val="none" w:sz="0" w:space="0" w:color="auto"/>
            <w:right w:val="none" w:sz="0" w:space="0" w:color="auto"/>
          </w:divBdr>
        </w:div>
        <w:div w:id="1145124722">
          <w:marLeft w:val="0"/>
          <w:marRight w:val="0"/>
          <w:marTop w:val="0"/>
          <w:marBottom w:val="0"/>
          <w:divBdr>
            <w:top w:val="none" w:sz="0" w:space="0" w:color="auto"/>
            <w:left w:val="none" w:sz="0" w:space="0" w:color="auto"/>
            <w:bottom w:val="none" w:sz="0" w:space="0" w:color="auto"/>
            <w:right w:val="none" w:sz="0" w:space="0" w:color="auto"/>
          </w:divBdr>
        </w:div>
        <w:div w:id="499470362">
          <w:marLeft w:val="0"/>
          <w:marRight w:val="0"/>
          <w:marTop w:val="0"/>
          <w:marBottom w:val="0"/>
          <w:divBdr>
            <w:top w:val="none" w:sz="0" w:space="0" w:color="auto"/>
            <w:left w:val="none" w:sz="0" w:space="0" w:color="auto"/>
            <w:bottom w:val="none" w:sz="0" w:space="0" w:color="auto"/>
            <w:right w:val="none" w:sz="0" w:space="0" w:color="auto"/>
          </w:divBdr>
        </w:div>
        <w:div w:id="418984181">
          <w:marLeft w:val="0"/>
          <w:marRight w:val="0"/>
          <w:marTop w:val="0"/>
          <w:marBottom w:val="0"/>
          <w:divBdr>
            <w:top w:val="none" w:sz="0" w:space="0" w:color="auto"/>
            <w:left w:val="none" w:sz="0" w:space="0" w:color="auto"/>
            <w:bottom w:val="none" w:sz="0" w:space="0" w:color="auto"/>
            <w:right w:val="none" w:sz="0" w:space="0" w:color="auto"/>
          </w:divBdr>
        </w:div>
        <w:div w:id="555701911">
          <w:marLeft w:val="0"/>
          <w:marRight w:val="0"/>
          <w:marTop w:val="0"/>
          <w:marBottom w:val="0"/>
          <w:divBdr>
            <w:top w:val="none" w:sz="0" w:space="0" w:color="auto"/>
            <w:left w:val="none" w:sz="0" w:space="0" w:color="auto"/>
            <w:bottom w:val="none" w:sz="0" w:space="0" w:color="auto"/>
            <w:right w:val="none" w:sz="0" w:space="0" w:color="auto"/>
          </w:divBdr>
        </w:div>
        <w:div w:id="1614482980">
          <w:marLeft w:val="0"/>
          <w:marRight w:val="0"/>
          <w:marTop w:val="0"/>
          <w:marBottom w:val="0"/>
          <w:divBdr>
            <w:top w:val="none" w:sz="0" w:space="0" w:color="auto"/>
            <w:left w:val="none" w:sz="0" w:space="0" w:color="auto"/>
            <w:bottom w:val="none" w:sz="0" w:space="0" w:color="auto"/>
            <w:right w:val="none" w:sz="0" w:space="0" w:color="auto"/>
          </w:divBdr>
        </w:div>
        <w:div w:id="107046786">
          <w:marLeft w:val="0"/>
          <w:marRight w:val="0"/>
          <w:marTop w:val="0"/>
          <w:marBottom w:val="0"/>
          <w:divBdr>
            <w:top w:val="none" w:sz="0" w:space="0" w:color="auto"/>
            <w:left w:val="none" w:sz="0" w:space="0" w:color="auto"/>
            <w:bottom w:val="none" w:sz="0" w:space="0" w:color="auto"/>
            <w:right w:val="none" w:sz="0" w:space="0" w:color="auto"/>
          </w:divBdr>
        </w:div>
      </w:divsChild>
    </w:div>
    <w:div w:id="112871824">
      <w:bodyDiv w:val="1"/>
      <w:marLeft w:val="0"/>
      <w:marRight w:val="0"/>
      <w:marTop w:val="0"/>
      <w:marBottom w:val="0"/>
      <w:divBdr>
        <w:top w:val="none" w:sz="0" w:space="0" w:color="auto"/>
        <w:left w:val="none" w:sz="0" w:space="0" w:color="auto"/>
        <w:bottom w:val="none" w:sz="0" w:space="0" w:color="auto"/>
        <w:right w:val="none" w:sz="0" w:space="0" w:color="auto"/>
      </w:divBdr>
    </w:div>
    <w:div w:id="126121334">
      <w:bodyDiv w:val="1"/>
      <w:marLeft w:val="0"/>
      <w:marRight w:val="0"/>
      <w:marTop w:val="0"/>
      <w:marBottom w:val="0"/>
      <w:divBdr>
        <w:top w:val="none" w:sz="0" w:space="0" w:color="auto"/>
        <w:left w:val="none" w:sz="0" w:space="0" w:color="auto"/>
        <w:bottom w:val="none" w:sz="0" w:space="0" w:color="auto"/>
        <w:right w:val="none" w:sz="0" w:space="0" w:color="auto"/>
      </w:divBdr>
      <w:divsChild>
        <w:div w:id="1284191869">
          <w:blockQuote w:val="1"/>
          <w:marLeft w:val="720"/>
          <w:marRight w:val="720"/>
          <w:marTop w:val="100"/>
          <w:marBottom w:val="100"/>
          <w:divBdr>
            <w:top w:val="none" w:sz="0" w:space="0" w:color="auto"/>
            <w:left w:val="none" w:sz="0" w:space="0" w:color="auto"/>
            <w:bottom w:val="none" w:sz="0" w:space="0" w:color="auto"/>
            <w:right w:val="none" w:sz="0" w:space="0" w:color="auto"/>
          </w:divBdr>
        </w:div>
        <w:div w:id="5035027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2673172">
      <w:bodyDiv w:val="1"/>
      <w:marLeft w:val="0"/>
      <w:marRight w:val="0"/>
      <w:marTop w:val="0"/>
      <w:marBottom w:val="0"/>
      <w:divBdr>
        <w:top w:val="none" w:sz="0" w:space="0" w:color="auto"/>
        <w:left w:val="none" w:sz="0" w:space="0" w:color="auto"/>
        <w:bottom w:val="none" w:sz="0" w:space="0" w:color="auto"/>
        <w:right w:val="none" w:sz="0" w:space="0" w:color="auto"/>
      </w:divBdr>
      <w:divsChild>
        <w:div w:id="1862738353">
          <w:marLeft w:val="0"/>
          <w:marRight w:val="0"/>
          <w:marTop w:val="0"/>
          <w:marBottom w:val="0"/>
          <w:divBdr>
            <w:top w:val="none" w:sz="0" w:space="0" w:color="auto"/>
            <w:left w:val="none" w:sz="0" w:space="0" w:color="auto"/>
            <w:bottom w:val="none" w:sz="0" w:space="0" w:color="auto"/>
            <w:right w:val="none" w:sz="0" w:space="0" w:color="auto"/>
          </w:divBdr>
        </w:div>
        <w:div w:id="666633155">
          <w:marLeft w:val="0"/>
          <w:marRight w:val="0"/>
          <w:marTop w:val="0"/>
          <w:marBottom w:val="0"/>
          <w:divBdr>
            <w:top w:val="none" w:sz="0" w:space="0" w:color="auto"/>
            <w:left w:val="none" w:sz="0" w:space="0" w:color="auto"/>
            <w:bottom w:val="none" w:sz="0" w:space="0" w:color="auto"/>
            <w:right w:val="none" w:sz="0" w:space="0" w:color="auto"/>
          </w:divBdr>
        </w:div>
        <w:div w:id="1303314447">
          <w:marLeft w:val="0"/>
          <w:marRight w:val="0"/>
          <w:marTop w:val="0"/>
          <w:marBottom w:val="0"/>
          <w:divBdr>
            <w:top w:val="none" w:sz="0" w:space="0" w:color="auto"/>
            <w:left w:val="none" w:sz="0" w:space="0" w:color="auto"/>
            <w:bottom w:val="none" w:sz="0" w:space="0" w:color="auto"/>
            <w:right w:val="none" w:sz="0" w:space="0" w:color="auto"/>
          </w:divBdr>
        </w:div>
        <w:div w:id="1014848032">
          <w:marLeft w:val="0"/>
          <w:marRight w:val="0"/>
          <w:marTop w:val="0"/>
          <w:marBottom w:val="0"/>
          <w:divBdr>
            <w:top w:val="none" w:sz="0" w:space="0" w:color="auto"/>
            <w:left w:val="none" w:sz="0" w:space="0" w:color="auto"/>
            <w:bottom w:val="none" w:sz="0" w:space="0" w:color="auto"/>
            <w:right w:val="none" w:sz="0" w:space="0" w:color="auto"/>
          </w:divBdr>
        </w:div>
        <w:div w:id="826239808">
          <w:marLeft w:val="0"/>
          <w:marRight w:val="0"/>
          <w:marTop w:val="0"/>
          <w:marBottom w:val="0"/>
          <w:divBdr>
            <w:top w:val="none" w:sz="0" w:space="0" w:color="auto"/>
            <w:left w:val="none" w:sz="0" w:space="0" w:color="auto"/>
            <w:bottom w:val="none" w:sz="0" w:space="0" w:color="auto"/>
            <w:right w:val="none" w:sz="0" w:space="0" w:color="auto"/>
          </w:divBdr>
        </w:div>
        <w:div w:id="2023433615">
          <w:marLeft w:val="0"/>
          <w:marRight w:val="0"/>
          <w:marTop w:val="0"/>
          <w:marBottom w:val="0"/>
          <w:divBdr>
            <w:top w:val="none" w:sz="0" w:space="0" w:color="auto"/>
            <w:left w:val="none" w:sz="0" w:space="0" w:color="auto"/>
            <w:bottom w:val="none" w:sz="0" w:space="0" w:color="auto"/>
            <w:right w:val="none" w:sz="0" w:space="0" w:color="auto"/>
          </w:divBdr>
        </w:div>
        <w:div w:id="506939889">
          <w:marLeft w:val="0"/>
          <w:marRight w:val="0"/>
          <w:marTop w:val="0"/>
          <w:marBottom w:val="0"/>
          <w:divBdr>
            <w:top w:val="none" w:sz="0" w:space="0" w:color="auto"/>
            <w:left w:val="none" w:sz="0" w:space="0" w:color="auto"/>
            <w:bottom w:val="none" w:sz="0" w:space="0" w:color="auto"/>
            <w:right w:val="none" w:sz="0" w:space="0" w:color="auto"/>
          </w:divBdr>
        </w:div>
        <w:div w:id="2017884294">
          <w:marLeft w:val="0"/>
          <w:marRight w:val="0"/>
          <w:marTop w:val="0"/>
          <w:marBottom w:val="0"/>
          <w:divBdr>
            <w:top w:val="none" w:sz="0" w:space="0" w:color="auto"/>
            <w:left w:val="none" w:sz="0" w:space="0" w:color="auto"/>
            <w:bottom w:val="none" w:sz="0" w:space="0" w:color="auto"/>
            <w:right w:val="none" w:sz="0" w:space="0" w:color="auto"/>
          </w:divBdr>
        </w:div>
        <w:div w:id="1808546440">
          <w:marLeft w:val="0"/>
          <w:marRight w:val="0"/>
          <w:marTop w:val="0"/>
          <w:marBottom w:val="0"/>
          <w:divBdr>
            <w:top w:val="none" w:sz="0" w:space="0" w:color="auto"/>
            <w:left w:val="none" w:sz="0" w:space="0" w:color="auto"/>
            <w:bottom w:val="none" w:sz="0" w:space="0" w:color="auto"/>
            <w:right w:val="none" w:sz="0" w:space="0" w:color="auto"/>
          </w:divBdr>
        </w:div>
        <w:div w:id="25106777">
          <w:marLeft w:val="0"/>
          <w:marRight w:val="0"/>
          <w:marTop w:val="0"/>
          <w:marBottom w:val="0"/>
          <w:divBdr>
            <w:top w:val="none" w:sz="0" w:space="0" w:color="auto"/>
            <w:left w:val="none" w:sz="0" w:space="0" w:color="auto"/>
            <w:bottom w:val="none" w:sz="0" w:space="0" w:color="auto"/>
            <w:right w:val="none" w:sz="0" w:space="0" w:color="auto"/>
          </w:divBdr>
        </w:div>
        <w:div w:id="173804262">
          <w:marLeft w:val="0"/>
          <w:marRight w:val="0"/>
          <w:marTop w:val="0"/>
          <w:marBottom w:val="0"/>
          <w:divBdr>
            <w:top w:val="none" w:sz="0" w:space="0" w:color="auto"/>
            <w:left w:val="none" w:sz="0" w:space="0" w:color="auto"/>
            <w:bottom w:val="none" w:sz="0" w:space="0" w:color="auto"/>
            <w:right w:val="none" w:sz="0" w:space="0" w:color="auto"/>
          </w:divBdr>
        </w:div>
        <w:div w:id="1100956100">
          <w:marLeft w:val="0"/>
          <w:marRight w:val="0"/>
          <w:marTop w:val="0"/>
          <w:marBottom w:val="0"/>
          <w:divBdr>
            <w:top w:val="none" w:sz="0" w:space="0" w:color="auto"/>
            <w:left w:val="none" w:sz="0" w:space="0" w:color="auto"/>
            <w:bottom w:val="none" w:sz="0" w:space="0" w:color="auto"/>
            <w:right w:val="none" w:sz="0" w:space="0" w:color="auto"/>
          </w:divBdr>
        </w:div>
        <w:div w:id="149249526">
          <w:marLeft w:val="0"/>
          <w:marRight w:val="0"/>
          <w:marTop w:val="0"/>
          <w:marBottom w:val="0"/>
          <w:divBdr>
            <w:top w:val="none" w:sz="0" w:space="0" w:color="auto"/>
            <w:left w:val="none" w:sz="0" w:space="0" w:color="auto"/>
            <w:bottom w:val="none" w:sz="0" w:space="0" w:color="auto"/>
            <w:right w:val="none" w:sz="0" w:space="0" w:color="auto"/>
          </w:divBdr>
        </w:div>
        <w:div w:id="211037353">
          <w:marLeft w:val="0"/>
          <w:marRight w:val="0"/>
          <w:marTop w:val="0"/>
          <w:marBottom w:val="0"/>
          <w:divBdr>
            <w:top w:val="none" w:sz="0" w:space="0" w:color="auto"/>
            <w:left w:val="none" w:sz="0" w:space="0" w:color="auto"/>
            <w:bottom w:val="none" w:sz="0" w:space="0" w:color="auto"/>
            <w:right w:val="none" w:sz="0" w:space="0" w:color="auto"/>
          </w:divBdr>
        </w:div>
        <w:div w:id="1675960566">
          <w:marLeft w:val="0"/>
          <w:marRight w:val="0"/>
          <w:marTop w:val="0"/>
          <w:marBottom w:val="0"/>
          <w:divBdr>
            <w:top w:val="none" w:sz="0" w:space="0" w:color="auto"/>
            <w:left w:val="none" w:sz="0" w:space="0" w:color="auto"/>
            <w:bottom w:val="none" w:sz="0" w:space="0" w:color="auto"/>
            <w:right w:val="none" w:sz="0" w:space="0" w:color="auto"/>
          </w:divBdr>
        </w:div>
        <w:div w:id="59132335">
          <w:marLeft w:val="0"/>
          <w:marRight w:val="0"/>
          <w:marTop w:val="0"/>
          <w:marBottom w:val="0"/>
          <w:divBdr>
            <w:top w:val="none" w:sz="0" w:space="0" w:color="auto"/>
            <w:left w:val="none" w:sz="0" w:space="0" w:color="auto"/>
            <w:bottom w:val="none" w:sz="0" w:space="0" w:color="auto"/>
            <w:right w:val="none" w:sz="0" w:space="0" w:color="auto"/>
          </w:divBdr>
        </w:div>
        <w:div w:id="1875649858">
          <w:marLeft w:val="0"/>
          <w:marRight w:val="0"/>
          <w:marTop w:val="0"/>
          <w:marBottom w:val="0"/>
          <w:divBdr>
            <w:top w:val="none" w:sz="0" w:space="0" w:color="auto"/>
            <w:left w:val="none" w:sz="0" w:space="0" w:color="auto"/>
            <w:bottom w:val="none" w:sz="0" w:space="0" w:color="auto"/>
            <w:right w:val="none" w:sz="0" w:space="0" w:color="auto"/>
          </w:divBdr>
        </w:div>
        <w:div w:id="104540997">
          <w:marLeft w:val="0"/>
          <w:marRight w:val="0"/>
          <w:marTop w:val="0"/>
          <w:marBottom w:val="0"/>
          <w:divBdr>
            <w:top w:val="none" w:sz="0" w:space="0" w:color="auto"/>
            <w:left w:val="none" w:sz="0" w:space="0" w:color="auto"/>
            <w:bottom w:val="none" w:sz="0" w:space="0" w:color="auto"/>
            <w:right w:val="none" w:sz="0" w:space="0" w:color="auto"/>
          </w:divBdr>
        </w:div>
        <w:div w:id="89737218">
          <w:marLeft w:val="0"/>
          <w:marRight w:val="0"/>
          <w:marTop w:val="0"/>
          <w:marBottom w:val="0"/>
          <w:divBdr>
            <w:top w:val="none" w:sz="0" w:space="0" w:color="auto"/>
            <w:left w:val="none" w:sz="0" w:space="0" w:color="auto"/>
            <w:bottom w:val="none" w:sz="0" w:space="0" w:color="auto"/>
            <w:right w:val="none" w:sz="0" w:space="0" w:color="auto"/>
          </w:divBdr>
        </w:div>
        <w:div w:id="988944292">
          <w:marLeft w:val="0"/>
          <w:marRight w:val="0"/>
          <w:marTop w:val="0"/>
          <w:marBottom w:val="0"/>
          <w:divBdr>
            <w:top w:val="none" w:sz="0" w:space="0" w:color="auto"/>
            <w:left w:val="none" w:sz="0" w:space="0" w:color="auto"/>
            <w:bottom w:val="none" w:sz="0" w:space="0" w:color="auto"/>
            <w:right w:val="none" w:sz="0" w:space="0" w:color="auto"/>
          </w:divBdr>
        </w:div>
      </w:divsChild>
    </w:div>
    <w:div w:id="149911921">
      <w:bodyDiv w:val="1"/>
      <w:marLeft w:val="0"/>
      <w:marRight w:val="0"/>
      <w:marTop w:val="0"/>
      <w:marBottom w:val="0"/>
      <w:divBdr>
        <w:top w:val="none" w:sz="0" w:space="0" w:color="auto"/>
        <w:left w:val="none" w:sz="0" w:space="0" w:color="auto"/>
        <w:bottom w:val="none" w:sz="0" w:space="0" w:color="auto"/>
        <w:right w:val="none" w:sz="0" w:space="0" w:color="auto"/>
      </w:divBdr>
    </w:div>
    <w:div w:id="228466093">
      <w:bodyDiv w:val="1"/>
      <w:marLeft w:val="0"/>
      <w:marRight w:val="0"/>
      <w:marTop w:val="0"/>
      <w:marBottom w:val="0"/>
      <w:divBdr>
        <w:top w:val="none" w:sz="0" w:space="0" w:color="auto"/>
        <w:left w:val="none" w:sz="0" w:space="0" w:color="auto"/>
        <w:bottom w:val="none" w:sz="0" w:space="0" w:color="auto"/>
        <w:right w:val="none" w:sz="0" w:space="0" w:color="auto"/>
      </w:divBdr>
    </w:div>
    <w:div w:id="232274851">
      <w:bodyDiv w:val="1"/>
      <w:marLeft w:val="0"/>
      <w:marRight w:val="0"/>
      <w:marTop w:val="0"/>
      <w:marBottom w:val="0"/>
      <w:divBdr>
        <w:top w:val="none" w:sz="0" w:space="0" w:color="auto"/>
        <w:left w:val="none" w:sz="0" w:space="0" w:color="auto"/>
        <w:bottom w:val="none" w:sz="0" w:space="0" w:color="auto"/>
        <w:right w:val="none" w:sz="0" w:space="0" w:color="auto"/>
      </w:divBdr>
      <w:divsChild>
        <w:div w:id="193277633">
          <w:marLeft w:val="0"/>
          <w:marRight w:val="0"/>
          <w:marTop w:val="0"/>
          <w:marBottom w:val="0"/>
          <w:divBdr>
            <w:top w:val="none" w:sz="0" w:space="0" w:color="auto"/>
            <w:left w:val="none" w:sz="0" w:space="0" w:color="auto"/>
            <w:bottom w:val="none" w:sz="0" w:space="0" w:color="auto"/>
            <w:right w:val="none" w:sz="0" w:space="0" w:color="auto"/>
          </w:divBdr>
        </w:div>
        <w:div w:id="851653035">
          <w:marLeft w:val="0"/>
          <w:marRight w:val="0"/>
          <w:marTop w:val="0"/>
          <w:marBottom w:val="0"/>
          <w:divBdr>
            <w:top w:val="none" w:sz="0" w:space="0" w:color="auto"/>
            <w:left w:val="none" w:sz="0" w:space="0" w:color="auto"/>
            <w:bottom w:val="none" w:sz="0" w:space="0" w:color="auto"/>
            <w:right w:val="none" w:sz="0" w:space="0" w:color="auto"/>
          </w:divBdr>
        </w:div>
        <w:div w:id="368066245">
          <w:marLeft w:val="0"/>
          <w:marRight w:val="0"/>
          <w:marTop w:val="0"/>
          <w:marBottom w:val="0"/>
          <w:divBdr>
            <w:top w:val="none" w:sz="0" w:space="0" w:color="auto"/>
            <w:left w:val="none" w:sz="0" w:space="0" w:color="auto"/>
            <w:bottom w:val="none" w:sz="0" w:space="0" w:color="auto"/>
            <w:right w:val="none" w:sz="0" w:space="0" w:color="auto"/>
          </w:divBdr>
        </w:div>
        <w:div w:id="767896227">
          <w:marLeft w:val="0"/>
          <w:marRight w:val="0"/>
          <w:marTop w:val="0"/>
          <w:marBottom w:val="0"/>
          <w:divBdr>
            <w:top w:val="none" w:sz="0" w:space="0" w:color="auto"/>
            <w:left w:val="none" w:sz="0" w:space="0" w:color="auto"/>
            <w:bottom w:val="none" w:sz="0" w:space="0" w:color="auto"/>
            <w:right w:val="none" w:sz="0" w:space="0" w:color="auto"/>
          </w:divBdr>
        </w:div>
        <w:div w:id="834108889">
          <w:marLeft w:val="0"/>
          <w:marRight w:val="0"/>
          <w:marTop w:val="0"/>
          <w:marBottom w:val="0"/>
          <w:divBdr>
            <w:top w:val="none" w:sz="0" w:space="0" w:color="auto"/>
            <w:left w:val="none" w:sz="0" w:space="0" w:color="auto"/>
            <w:bottom w:val="none" w:sz="0" w:space="0" w:color="auto"/>
            <w:right w:val="none" w:sz="0" w:space="0" w:color="auto"/>
          </w:divBdr>
        </w:div>
        <w:div w:id="557395429">
          <w:marLeft w:val="0"/>
          <w:marRight w:val="0"/>
          <w:marTop w:val="0"/>
          <w:marBottom w:val="0"/>
          <w:divBdr>
            <w:top w:val="none" w:sz="0" w:space="0" w:color="auto"/>
            <w:left w:val="none" w:sz="0" w:space="0" w:color="auto"/>
            <w:bottom w:val="none" w:sz="0" w:space="0" w:color="auto"/>
            <w:right w:val="none" w:sz="0" w:space="0" w:color="auto"/>
          </w:divBdr>
        </w:div>
        <w:div w:id="1280911720">
          <w:marLeft w:val="0"/>
          <w:marRight w:val="0"/>
          <w:marTop w:val="0"/>
          <w:marBottom w:val="0"/>
          <w:divBdr>
            <w:top w:val="none" w:sz="0" w:space="0" w:color="auto"/>
            <w:left w:val="none" w:sz="0" w:space="0" w:color="auto"/>
            <w:bottom w:val="none" w:sz="0" w:space="0" w:color="auto"/>
            <w:right w:val="none" w:sz="0" w:space="0" w:color="auto"/>
          </w:divBdr>
        </w:div>
        <w:div w:id="135613639">
          <w:marLeft w:val="0"/>
          <w:marRight w:val="0"/>
          <w:marTop w:val="0"/>
          <w:marBottom w:val="0"/>
          <w:divBdr>
            <w:top w:val="none" w:sz="0" w:space="0" w:color="auto"/>
            <w:left w:val="none" w:sz="0" w:space="0" w:color="auto"/>
            <w:bottom w:val="none" w:sz="0" w:space="0" w:color="auto"/>
            <w:right w:val="none" w:sz="0" w:space="0" w:color="auto"/>
          </w:divBdr>
        </w:div>
      </w:divsChild>
    </w:div>
    <w:div w:id="303048641">
      <w:bodyDiv w:val="1"/>
      <w:marLeft w:val="0"/>
      <w:marRight w:val="0"/>
      <w:marTop w:val="0"/>
      <w:marBottom w:val="0"/>
      <w:divBdr>
        <w:top w:val="none" w:sz="0" w:space="0" w:color="auto"/>
        <w:left w:val="none" w:sz="0" w:space="0" w:color="auto"/>
        <w:bottom w:val="none" w:sz="0" w:space="0" w:color="auto"/>
        <w:right w:val="none" w:sz="0" w:space="0" w:color="auto"/>
      </w:divBdr>
      <w:divsChild>
        <w:div w:id="1283458867">
          <w:marLeft w:val="0"/>
          <w:marRight w:val="0"/>
          <w:marTop w:val="0"/>
          <w:marBottom w:val="0"/>
          <w:divBdr>
            <w:top w:val="none" w:sz="0" w:space="0" w:color="auto"/>
            <w:left w:val="none" w:sz="0" w:space="0" w:color="auto"/>
            <w:bottom w:val="none" w:sz="0" w:space="0" w:color="auto"/>
            <w:right w:val="none" w:sz="0" w:space="0" w:color="auto"/>
          </w:divBdr>
          <w:divsChild>
            <w:div w:id="582373143">
              <w:marLeft w:val="0"/>
              <w:marRight w:val="0"/>
              <w:marTop w:val="0"/>
              <w:marBottom w:val="0"/>
              <w:divBdr>
                <w:top w:val="none" w:sz="0" w:space="0" w:color="auto"/>
                <w:left w:val="none" w:sz="0" w:space="0" w:color="auto"/>
                <w:bottom w:val="none" w:sz="0" w:space="0" w:color="auto"/>
                <w:right w:val="none" w:sz="0" w:space="0" w:color="auto"/>
              </w:divBdr>
            </w:div>
            <w:div w:id="1069958261">
              <w:marLeft w:val="0"/>
              <w:marRight w:val="0"/>
              <w:marTop w:val="0"/>
              <w:marBottom w:val="0"/>
              <w:divBdr>
                <w:top w:val="none" w:sz="0" w:space="0" w:color="auto"/>
                <w:left w:val="none" w:sz="0" w:space="0" w:color="auto"/>
                <w:bottom w:val="none" w:sz="0" w:space="0" w:color="auto"/>
                <w:right w:val="none" w:sz="0" w:space="0" w:color="auto"/>
              </w:divBdr>
            </w:div>
            <w:div w:id="1329140952">
              <w:marLeft w:val="0"/>
              <w:marRight w:val="0"/>
              <w:marTop w:val="0"/>
              <w:marBottom w:val="0"/>
              <w:divBdr>
                <w:top w:val="none" w:sz="0" w:space="0" w:color="auto"/>
                <w:left w:val="none" w:sz="0" w:space="0" w:color="auto"/>
                <w:bottom w:val="none" w:sz="0" w:space="0" w:color="auto"/>
                <w:right w:val="none" w:sz="0" w:space="0" w:color="auto"/>
              </w:divBdr>
            </w:div>
            <w:div w:id="664816885">
              <w:marLeft w:val="0"/>
              <w:marRight w:val="0"/>
              <w:marTop w:val="0"/>
              <w:marBottom w:val="0"/>
              <w:divBdr>
                <w:top w:val="none" w:sz="0" w:space="0" w:color="auto"/>
                <w:left w:val="none" w:sz="0" w:space="0" w:color="auto"/>
                <w:bottom w:val="none" w:sz="0" w:space="0" w:color="auto"/>
                <w:right w:val="none" w:sz="0" w:space="0" w:color="auto"/>
              </w:divBdr>
            </w:div>
            <w:div w:id="295717044">
              <w:marLeft w:val="0"/>
              <w:marRight w:val="0"/>
              <w:marTop w:val="0"/>
              <w:marBottom w:val="0"/>
              <w:divBdr>
                <w:top w:val="none" w:sz="0" w:space="0" w:color="auto"/>
                <w:left w:val="none" w:sz="0" w:space="0" w:color="auto"/>
                <w:bottom w:val="none" w:sz="0" w:space="0" w:color="auto"/>
                <w:right w:val="none" w:sz="0" w:space="0" w:color="auto"/>
              </w:divBdr>
            </w:div>
          </w:divsChild>
        </w:div>
        <w:div w:id="1359357528">
          <w:marLeft w:val="0"/>
          <w:marRight w:val="0"/>
          <w:marTop w:val="0"/>
          <w:marBottom w:val="0"/>
          <w:divBdr>
            <w:top w:val="none" w:sz="0" w:space="0" w:color="auto"/>
            <w:left w:val="none" w:sz="0" w:space="0" w:color="auto"/>
            <w:bottom w:val="none" w:sz="0" w:space="0" w:color="auto"/>
            <w:right w:val="none" w:sz="0" w:space="0" w:color="auto"/>
          </w:divBdr>
          <w:divsChild>
            <w:div w:id="2102096858">
              <w:marLeft w:val="0"/>
              <w:marRight w:val="0"/>
              <w:marTop w:val="0"/>
              <w:marBottom w:val="0"/>
              <w:divBdr>
                <w:top w:val="none" w:sz="0" w:space="0" w:color="auto"/>
                <w:left w:val="none" w:sz="0" w:space="0" w:color="auto"/>
                <w:bottom w:val="none" w:sz="0" w:space="0" w:color="auto"/>
                <w:right w:val="none" w:sz="0" w:space="0" w:color="auto"/>
              </w:divBdr>
            </w:div>
            <w:div w:id="1373767787">
              <w:marLeft w:val="0"/>
              <w:marRight w:val="0"/>
              <w:marTop w:val="0"/>
              <w:marBottom w:val="0"/>
              <w:divBdr>
                <w:top w:val="none" w:sz="0" w:space="0" w:color="auto"/>
                <w:left w:val="none" w:sz="0" w:space="0" w:color="auto"/>
                <w:bottom w:val="none" w:sz="0" w:space="0" w:color="auto"/>
                <w:right w:val="none" w:sz="0" w:space="0" w:color="auto"/>
              </w:divBdr>
            </w:div>
            <w:div w:id="1577746105">
              <w:marLeft w:val="0"/>
              <w:marRight w:val="0"/>
              <w:marTop w:val="0"/>
              <w:marBottom w:val="0"/>
              <w:divBdr>
                <w:top w:val="none" w:sz="0" w:space="0" w:color="auto"/>
                <w:left w:val="none" w:sz="0" w:space="0" w:color="auto"/>
                <w:bottom w:val="none" w:sz="0" w:space="0" w:color="auto"/>
                <w:right w:val="none" w:sz="0" w:space="0" w:color="auto"/>
              </w:divBdr>
            </w:div>
            <w:div w:id="1044602770">
              <w:marLeft w:val="0"/>
              <w:marRight w:val="0"/>
              <w:marTop w:val="0"/>
              <w:marBottom w:val="0"/>
              <w:divBdr>
                <w:top w:val="none" w:sz="0" w:space="0" w:color="auto"/>
                <w:left w:val="none" w:sz="0" w:space="0" w:color="auto"/>
                <w:bottom w:val="none" w:sz="0" w:space="0" w:color="auto"/>
                <w:right w:val="none" w:sz="0" w:space="0" w:color="auto"/>
              </w:divBdr>
            </w:div>
            <w:div w:id="317199493">
              <w:marLeft w:val="0"/>
              <w:marRight w:val="0"/>
              <w:marTop w:val="0"/>
              <w:marBottom w:val="0"/>
              <w:divBdr>
                <w:top w:val="none" w:sz="0" w:space="0" w:color="auto"/>
                <w:left w:val="none" w:sz="0" w:space="0" w:color="auto"/>
                <w:bottom w:val="none" w:sz="0" w:space="0" w:color="auto"/>
                <w:right w:val="none" w:sz="0" w:space="0" w:color="auto"/>
              </w:divBdr>
            </w:div>
            <w:div w:id="2006544575">
              <w:marLeft w:val="0"/>
              <w:marRight w:val="0"/>
              <w:marTop w:val="0"/>
              <w:marBottom w:val="0"/>
              <w:divBdr>
                <w:top w:val="none" w:sz="0" w:space="0" w:color="auto"/>
                <w:left w:val="none" w:sz="0" w:space="0" w:color="auto"/>
                <w:bottom w:val="none" w:sz="0" w:space="0" w:color="auto"/>
                <w:right w:val="none" w:sz="0" w:space="0" w:color="auto"/>
              </w:divBdr>
            </w:div>
            <w:div w:id="1287010606">
              <w:marLeft w:val="0"/>
              <w:marRight w:val="0"/>
              <w:marTop w:val="0"/>
              <w:marBottom w:val="0"/>
              <w:divBdr>
                <w:top w:val="none" w:sz="0" w:space="0" w:color="auto"/>
                <w:left w:val="none" w:sz="0" w:space="0" w:color="auto"/>
                <w:bottom w:val="none" w:sz="0" w:space="0" w:color="auto"/>
                <w:right w:val="none" w:sz="0" w:space="0" w:color="auto"/>
              </w:divBdr>
            </w:div>
            <w:div w:id="549653654">
              <w:marLeft w:val="0"/>
              <w:marRight w:val="0"/>
              <w:marTop w:val="0"/>
              <w:marBottom w:val="0"/>
              <w:divBdr>
                <w:top w:val="none" w:sz="0" w:space="0" w:color="auto"/>
                <w:left w:val="none" w:sz="0" w:space="0" w:color="auto"/>
                <w:bottom w:val="none" w:sz="0" w:space="0" w:color="auto"/>
                <w:right w:val="none" w:sz="0" w:space="0" w:color="auto"/>
              </w:divBdr>
            </w:div>
            <w:div w:id="1225331660">
              <w:marLeft w:val="0"/>
              <w:marRight w:val="0"/>
              <w:marTop w:val="0"/>
              <w:marBottom w:val="0"/>
              <w:divBdr>
                <w:top w:val="none" w:sz="0" w:space="0" w:color="auto"/>
                <w:left w:val="none" w:sz="0" w:space="0" w:color="auto"/>
                <w:bottom w:val="none" w:sz="0" w:space="0" w:color="auto"/>
                <w:right w:val="none" w:sz="0" w:space="0" w:color="auto"/>
              </w:divBdr>
            </w:div>
            <w:div w:id="1990358775">
              <w:marLeft w:val="0"/>
              <w:marRight w:val="0"/>
              <w:marTop w:val="0"/>
              <w:marBottom w:val="0"/>
              <w:divBdr>
                <w:top w:val="none" w:sz="0" w:space="0" w:color="auto"/>
                <w:left w:val="none" w:sz="0" w:space="0" w:color="auto"/>
                <w:bottom w:val="none" w:sz="0" w:space="0" w:color="auto"/>
                <w:right w:val="none" w:sz="0" w:space="0" w:color="auto"/>
              </w:divBdr>
            </w:div>
            <w:div w:id="1042905024">
              <w:marLeft w:val="0"/>
              <w:marRight w:val="0"/>
              <w:marTop w:val="0"/>
              <w:marBottom w:val="0"/>
              <w:divBdr>
                <w:top w:val="none" w:sz="0" w:space="0" w:color="auto"/>
                <w:left w:val="none" w:sz="0" w:space="0" w:color="auto"/>
                <w:bottom w:val="none" w:sz="0" w:space="0" w:color="auto"/>
                <w:right w:val="none" w:sz="0" w:space="0" w:color="auto"/>
              </w:divBdr>
            </w:div>
            <w:div w:id="1029523573">
              <w:marLeft w:val="0"/>
              <w:marRight w:val="0"/>
              <w:marTop w:val="0"/>
              <w:marBottom w:val="0"/>
              <w:divBdr>
                <w:top w:val="none" w:sz="0" w:space="0" w:color="auto"/>
                <w:left w:val="none" w:sz="0" w:space="0" w:color="auto"/>
                <w:bottom w:val="none" w:sz="0" w:space="0" w:color="auto"/>
                <w:right w:val="none" w:sz="0" w:space="0" w:color="auto"/>
              </w:divBdr>
            </w:div>
            <w:div w:id="1224869775">
              <w:marLeft w:val="0"/>
              <w:marRight w:val="0"/>
              <w:marTop w:val="0"/>
              <w:marBottom w:val="0"/>
              <w:divBdr>
                <w:top w:val="none" w:sz="0" w:space="0" w:color="auto"/>
                <w:left w:val="none" w:sz="0" w:space="0" w:color="auto"/>
                <w:bottom w:val="none" w:sz="0" w:space="0" w:color="auto"/>
                <w:right w:val="none" w:sz="0" w:space="0" w:color="auto"/>
              </w:divBdr>
            </w:div>
            <w:div w:id="2112966097">
              <w:marLeft w:val="0"/>
              <w:marRight w:val="0"/>
              <w:marTop w:val="0"/>
              <w:marBottom w:val="0"/>
              <w:divBdr>
                <w:top w:val="none" w:sz="0" w:space="0" w:color="auto"/>
                <w:left w:val="none" w:sz="0" w:space="0" w:color="auto"/>
                <w:bottom w:val="none" w:sz="0" w:space="0" w:color="auto"/>
                <w:right w:val="none" w:sz="0" w:space="0" w:color="auto"/>
              </w:divBdr>
            </w:div>
            <w:div w:id="538978086">
              <w:marLeft w:val="0"/>
              <w:marRight w:val="0"/>
              <w:marTop w:val="0"/>
              <w:marBottom w:val="0"/>
              <w:divBdr>
                <w:top w:val="none" w:sz="0" w:space="0" w:color="auto"/>
                <w:left w:val="none" w:sz="0" w:space="0" w:color="auto"/>
                <w:bottom w:val="none" w:sz="0" w:space="0" w:color="auto"/>
                <w:right w:val="none" w:sz="0" w:space="0" w:color="auto"/>
              </w:divBdr>
            </w:div>
            <w:div w:id="119350610">
              <w:marLeft w:val="0"/>
              <w:marRight w:val="0"/>
              <w:marTop w:val="0"/>
              <w:marBottom w:val="0"/>
              <w:divBdr>
                <w:top w:val="none" w:sz="0" w:space="0" w:color="auto"/>
                <w:left w:val="none" w:sz="0" w:space="0" w:color="auto"/>
                <w:bottom w:val="none" w:sz="0" w:space="0" w:color="auto"/>
                <w:right w:val="none" w:sz="0" w:space="0" w:color="auto"/>
              </w:divBdr>
            </w:div>
            <w:div w:id="907348347">
              <w:marLeft w:val="0"/>
              <w:marRight w:val="0"/>
              <w:marTop w:val="0"/>
              <w:marBottom w:val="0"/>
              <w:divBdr>
                <w:top w:val="none" w:sz="0" w:space="0" w:color="auto"/>
                <w:left w:val="none" w:sz="0" w:space="0" w:color="auto"/>
                <w:bottom w:val="none" w:sz="0" w:space="0" w:color="auto"/>
                <w:right w:val="none" w:sz="0" w:space="0" w:color="auto"/>
              </w:divBdr>
            </w:div>
            <w:div w:id="73894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530903">
      <w:bodyDiv w:val="1"/>
      <w:marLeft w:val="0"/>
      <w:marRight w:val="0"/>
      <w:marTop w:val="0"/>
      <w:marBottom w:val="0"/>
      <w:divBdr>
        <w:top w:val="none" w:sz="0" w:space="0" w:color="auto"/>
        <w:left w:val="none" w:sz="0" w:space="0" w:color="auto"/>
        <w:bottom w:val="none" w:sz="0" w:space="0" w:color="auto"/>
        <w:right w:val="none" w:sz="0" w:space="0" w:color="auto"/>
      </w:divBdr>
    </w:div>
    <w:div w:id="469055453">
      <w:bodyDiv w:val="1"/>
      <w:marLeft w:val="0"/>
      <w:marRight w:val="0"/>
      <w:marTop w:val="0"/>
      <w:marBottom w:val="0"/>
      <w:divBdr>
        <w:top w:val="none" w:sz="0" w:space="0" w:color="auto"/>
        <w:left w:val="none" w:sz="0" w:space="0" w:color="auto"/>
        <w:bottom w:val="none" w:sz="0" w:space="0" w:color="auto"/>
        <w:right w:val="none" w:sz="0" w:space="0" w:color="auto"/>
      </w:divBdr>
      <w:divsChild>
        <w:div w:id="793867730">
          <w:marLeft w:val="0"/>
          <w:marRight w:val="0"/>
          <w:marTop w:val="0"/>
          <w:marBottom w:val="0"/>
          <w:divBdr>
            <w:top w:val="none" w:sz="0" w:space="0" w:color="auto"/>
            <w:left w:val="none" w:sz="0" w:space="0" w:color="auto"/>
            <w:bottom w:val="none" w:sz="0" w:space="0" w:color="auto"/>
            <w:right w:val="none" w:sz="0" w:space="0" w:color="auto"/>
          </w:divBdr>
          <w:divsChild>
            <w:div w:id="266811634">
              <w:marLeft w:val="0"/>
              <w:marRight w:val="0"/>
              <w:marTop w:val="0"/>
              <w:marBottom w:val="0"/>
              <w:divBdr>
                <w:top w:val="none" w:sz="0" w:space="0" w:color="auto"/>
                <w:left w:val="none" w:sz="0" w:space="0" w:color="auto"/>
                <w:bottom w:val="none" w:sz="0" w:space="0" w:color="auto"/>
                <w:right w:val="none" w:sz="0" w:space="0" w:color="auto"/>
              </w:divBdr>
            </w:div>
            <w:div w:id="1027291933">
              <w:marLeft w:val="0"/>
              <w:marRight w:val="0"/>
              <w:marTop w:val="0"/>
              <w:marBottom w:val="0"/>
              <w:divBdr>
                <w:top w:val="none" w:sz="0" w:space="0" w:color="auto"/>
                <w:left w:val="none" w:sz="0" w:space="0" w:color="auto"/>
                <w:bottom w:val="none" w:sz="0" w:space="0" w:color="auto"/>
                <w:right w:val="none" w:sz="0" w:space="0" w:color="auto"/>
              </w:divBdr>
            </w:div>
            <w:div w:id="1376196338">
              <w:marLeft w:val="0"/>
              <w:marRight w:val="0"/>
              <w:marTop w:val="0"/>
              <w:marBottom w:val="0"/>
              <w:divBdr>
                <w:top w:val="none" w:sz="0" w:space="0" w:color="auto"/>
                <w:left w:val="none" w:sz="0" w:space="0" w:color="auto"/>
                <w:bottom w:val="none" w:sz="0" w:space="0" w:color="auto"/>
                <w:right w:val="none" w:sz="0" w:space="0" w:color="auto"/>
              </w:divBdr>
            </w:div>
            <w:div w:id="1592814174">
              <w:marLeft w:val="0"/>
              <w:marRight w:val="0"/>
              <w:marTop w:val="0"/>
              <w:marBottom w:val="0"/>
              <w:divBdr>
                <w:top w:val="none" w:sz="0" w:space="0" w:color="auto"/>
                <w:left w:val="none" w:sz="0" w:space="0" w:color="auto"/>
                <w:bottom w:val="none" w:sz="0" w:space="0" w:color="auto"/>
                <w:right w:val="none" w:sz="0" w:space="0" w:color="auto"/>
              </w:divBdr>
            </w:div>
            <w:div w:id="926427580">
              <w:marLeft w:val="0"/>
              <w:marRight w:val="0"/>
              <w:marTop w:val="0"/>
              <w:marBottom w:val="0"/>
              <w:divBdr>
                <w:top w:val="none" w:sz="0" w:space="0" w:color="auto"/>
                <w:left w:val="none" w:sz="0" w:space="0" w:color="auto"/>
                <w:bottom w:val="none" w:sz="0" w:space="0" w:color="auto"/>
                <w:right w:val="none" w:sz="0" w:space="0" w:color="auto"/>
              </w:divBdr>
            </w:div>
            <w:div w:id="460147368">
              <w:marLeft w:val="0"/>
              <w:marRight w:val="0"/>
              <w:marTop w:val="0"/>
              <w:marBottom w:val="0"/>
              <w:divBdr>
                <w:top w:val="none" w:sz="0" w:space="0" w:color="auto"/>
                <w:left w:val="none" w:sz="0" w:space="0" w:color="auto"/>
                <w:bottom w:val="none" w:sz="0" w:space="0" w:color="auto"/>
                <w:right w:val="none" w:sz="0" w:space="0" w:color="auto"/>
              </w:divBdr>
            </w:div>
            <w:div w:id="708799163">
              <w:marLeft w:val="0"/>
              <w:marRight w:val="0"/>
              <w:marTop w:val="0"/>
              <w:marBottom w:val="0"/>
              <w:divBdr>
                <w:top w:val="none" w:sz="0" w:space="0" w:color="auto"/>
                <w:left w:val="none" w:sz="0" w:space="0" w:color="auto"/>
                <w:bottom w:val="none" w:sz="0" w:space="0" w:color="auto"/>
                <w:right w:val="none" w:sz="0" w:space="0" w:color="auto"/>
              </w:divBdr>
            </w:div>
            <w:div w:id="876896414">
              <w:marLeft w:val="0"/>
              <w:marRight w:val="0"/>
              <w:marTop w:val="0"/>
              <w:marBottom w:val="0"/>
              <w:divBdr>
                <w:top w:val="none" w:sz="0" w:space="0" w:color="auto"/>
                <w:left w:val="none" w:sz="0" w:space="0" w:color="auto"/>
                <w:bottom w:val="none" w:sz="0" w:space="0" w:color="auto"/>
                <w:right w:val="none" w:sz="0" w:space="0" w:color="auto"/>
              </w:divBdr>
            </w:div>
            <w:div w:id="669718219">
              <w:marLeft w:val="0"/>
              <w:marRight w:val="0"/>
              <w:marTop w:val="0"/>
              <w:marBottom w:val="0"/>
              <w:divBdr>
                <w:top w:val="none" w:sz="0" w:space="0" w:color="auto"/>
                <w:left w:val="none" w:sz="0" w:space="0" w:color="auto"/>
                <w:bottom w:val="none" w:sz="0" w:space="0" w:color="auto"/>
                <w:right w:val="none" w:sz="0" w:space="0" w:color="auto"/>
              </w:divBdr>
            </w:div>
            <w:div w:id="1797873474">
              <w:marLeft w:val="0"/>
              <w:marRight w:val="0"/>
              <w:marTop w:val="0"/>
              <w:marBottom w:val="0"/>
              <w:divBdr>
                <w:top w:val="none" w:sz="0" w:space="0" w:color="auto"/>
                <w:left w:val="none" w:sz="0" w:space="0" w:color="auto"/>
                <w:bottom w:val="none" w:sz="0" w:space="0" w:color="auto"/>
                <w:right w:val="none" w:sz="0" w:space="0" w:color="auto"/>
              </w:divBdr>
            </w:div>
            <w:div w:id="228150620">
              <w:marLeft w:val="0"/>
              <w:marRight w:val="0"/>
              <w:marTop w:val="0"/>
              <w:marBottom w:val="0"/>
              <w:divBdr>
                <w:top w:val="none" w:sz="0" w:space="0" w:color="auto"/>
                <w:left w:val="none" w:sz="0" w:space="0" w:color="auto"/>
                <w:bottom w:val="none" w:sz="0" w:space="0" w:color="auto"/>
                <w:right w:val="none" w:sz="0" w:space="0" w:color="auto"/>
              </w:divBdr>
            </w:div>
            <w:div w:id="1688630485">
              <w:marLeft w:val="0"/>
              <w:marRight w:val="0"/>
              <w:marTop w:val="0"/>
              <w:marBottom w:val="0"/>
              <w:divBdr>
                <w:top w:val="none" w:sz="0" w:space="0" w:color="auto"/>
                <w:left w:val="none" w:sz="0" w:space="0" w:color="auto"/>
                <w:bottom w:val="none" w:sz="0" w:space="0" w:color="auto"/>
                <w:right w:val="none" w:sz="0" w:space="0" w:color="auto"/>
              </w:divBdr>
            </w:div>
            <w:div w:id="1048577206">
              <w:marLeft w:val="0"/>
              <w:marRight w:val="0"/>
              <w:marTop w:val="0"/>
              <w:marBottom w:val="0"/>
              <w:divBdr>
                <w:top w:val="none" w:sz="0" w:space="0" w:color="auto"/>
                <w:left w:val="none" w:sz="0" w:space="0" w:color="auto"/>
                <w:bottom w:val="none" w:sz="0" w:space="0" w:color="auto"/>
                <w:right w:val="none" w:sz="0" w:space="0" w:color="auto"/>
              </w:divBdr>
            </w:div>
            <w:div w:id="822352684">
              <w:marLeft w:val="0"/>
              <w:marRight w:val="0"/>
              <w:marTop w:val="0"/>
              <w:marBottom w:val="0"/>
              <w:divBdr>
                <w:top w:val="none" w:sz="0" w:space="0" w:color="auto"/>
                <w:left w:val="none" w:sz="0" w:space="0" w:color="auto"/>
                <w:bottom w:val="none" w:sz="0" w:space="0" w:color="auto"/>
                <w:right w:val="none" w:sz="0" w:space="0" w:color="auto"/>
              </w:divBdr>
            </w:div>
            <w:div w:id="1637417779">
              <w:marLeft w:val="0"/>
              <w:marRight w:val="0"/>
              <w:marTop w:val="0"/>
              <w:marBottom w:val="0"/>
              <w:divBdr>
                <w:top w:val="none" w:sz="0" w:space="0" w:color="auto"/>
                <w:left w:val="none" w:sz="0" w:space="0" w:color="auto"/>
                <w:bottom w:val="none" w:sz="0" w:space="0" w:color="auto"/>
                <w:right w:val="none" w:sz="0" w:space="0" w:color="auto"/>
              </w:divBdr>
            </w:div>
            <w:div w:id="288904473">
              <w:marLeft w:val="0"/>
              <w:marRight w:val="0"/>
              <w:marTop w:val="0"/>
              <w:marBottom w:val="0"/>
              <w:divBdr>
                <w:top w:val="none" w:sz="0" w:space="0" w:color="auto"/>
                <w:left w:val="none" w:sz="0" w:space="0" w:color="auto"/>
                <w:bottom w:val="none" w:sz="0" w:space="0" w:color="auto"/>
                <w:right w:val="none" w:sz="0" w:space="0" w:color="auto"/>
              </w:divBdr>
            </w:div>
            <w:div w:id="113329918">
              <w:marLeft w:val="0"/>
              <w:marRight w:val="0"/>
              <w:marTop w:val="0"/>
              <w:marBottom w:val="0"/>
              <w:divBdr>
                <w:top w:val="none" w:sz="0" w:space="0" w:color="auto"/>
                <w:left w:val="none" w:sz="0" w:space="0" w:color="auto"/>
                <w:bottom w:val="none" w:sz="0" w:space="0" w:color="auto"/>
                <w:right w:val="none" w:sz="0" w:space="0" w:color="auto"/>
              </w:divBdr>
            </w:div>
            <w:div w:id="503740628">
              <w:marLeft w:val="0"/>
              <w:marRight w:val="0"/>
              <w:marTop w:val="0"/>
              <w:marBottom w:val="0"/>
              <w:divBdr>
                <w:top w:val="none" w:sz="0" w:space="0" w:color="auto"/>
                <w:left w:val="none" w:sz="0" w:space="0" w:color="auto"/>
                <w:bottom w:val="none" w:sz="0" w:space="0" w:color="auto"/>
                <w:right w:val="none" w:sz="0" w:space="0" w:color="auto"/>
              </w:divBdr>
            </w:div>
            <w:div w:id="236131347">
              <w:marLeft w:val="0"/>
              <w:marRight w:val="0"/>
              <w:marTop w:val="0"/>
              <w:marBottom w:val="0"/>
              <w:divBdr>
                <w:top w:val="none" w:sz="0" w:space="0" w:color="auto"/>
                <w:left w:val="none" w:sz="0" w:space="0" w:color="auto"/>
                <w:bottom w:val="none" w:sz="0" w:space="0" w:color="auto"/>
                <w:right w:val="none" w:sz="0" w:space="0" w:color="auto"/>
              </w:divBdr>
            </w:div>
          </w:divsChild>
        </w:div>
        <w:div w:id="802968643">
          <w:marLeft w:val="0"/>
          <w:marRight w:val="0"/>
          <w:marTop w:val="0"/>
          <w:marBottom w:val="0"/>
          <w:divBdr>
            <w:top w:val="none" w:sz="0" w:space="0" w:color="auto"/>
            <w:left w:val="none" w:sz="0" w:space="0" w:color="auto"/>
            <w:bottom w:val="none" w:sz="0" w:space="0" w:color="auto"/>
            <w:right w:val="none" w:sz="0" w:space="0" w:color="auto"/>
          </w:divBdr>
          <w:divsChild>
            <w:div w:id="842092798">
              <w:marLeft w:val="0"/>
              <w:marRight w:val="0"/>
              <w:marTop w:val="0"/>
              <w:marBottom w:val="0"/>
              <w:divBdr>
                <w:top w:val="none" w:sz="0" w:space="0" w:color="auto"/>
                <w:left w:val="none" w:sz="0" w:space="0" w:color="auto"/>
                <w:bottom w:val="none" w:sz="0" w:space="0" w:color="auto"/>
                <w:right w:val="none" w:sz="0" w:space="0" w:color="auto"/>
              </w:divBdr>
            </w:div>
            <w:div w:id="1372194716">
              <w:marLeft w:val="0"/>
              <w:marRight w:val="0"/>
              <w:marTop w:val="0"/>
              <w:marBottom w:val="0"/>
              <w:divBdr>
                <w:top w:val="none" w:sz="0" w:space="0" w:color="auto"/>
                <w:left w:val="none" w:sz="0" w:space="0" w:color="auto"/>
                <w:bottom w:val="none" w:sz="0" w:space="0" w:color="auto"/>
                <w:right w:val="none" w:sz="0" w:space="0" w:color="auto"/>
              </w:divBdr>
            </w:div>
            <w:div w:id="62221973">
              <w:marLeft w:val="0"/>
              <w:marRight w:val="0"/>
              <w:marTop w:val="0"/>
              <w:marBottom w:val="0"/>
              <w:divBdr>
                <w:top w:val="none" w:sz="0" w:space="0" w:color="auto"/>
                <w:left w:val="none" w:sz="0" w:space="0" w:color="auto"/>
                <w:bottom w:val="none" w:sz="0" w:space="0" w:color="auto"/>
                <w:right w:val="none" w:sz="0" w:space="0" w:color="auto"/>
              </w:divBdr>
            </w:div>
            <w:div w:id="2123180821">
              <w:marLeft w:val="0"/>
              <w:marRight w:val="0"/>
              <w:marTop w:val="0"/>
              <w:marBottom w:val="0"/>
              <w:divBdr>
                <w:top w:val="none" w:sz="0" w:space="0" w:color="auto"/>
                <w:left w:val="none" w:sz="0" w:space="0" w:color="auto"/>
                <w:bottom w:val="none" w:sz="0" w:space="0" w:color="auto"/>
                <w:right w:val="none" w:sz="0" w:space="0" w:color="auto"/>
              </w:divBdr>
            </w:div>
            <w:div w:id="1645624269">
              <w:marLeft w:val="0"/>
              <w:marRight w:val="0"/>
              <w:marTop w:val="0"/>
              <w:marBottom w:val="0"/>
              <w:divBdr>
                <w:top w:val="none" w:sz="0" w:space="0" w:color="auto"/>
                <w:left w:val="none" w:sz="0" w:space="0" w:color="auto"/>
                <w:bottom w:val="none" w:sz="0" w:space="0" w:color="auto"/>
                <w:right w:val="none" w:sz="0" w:space="0" w:color="auto"/>
              </w:divBdr>
            </w:div>
            <w:div w:id="959148321">
              <w:marLeft w:val="0"/>
              <w:marRight w:val="0"/>
              <w:marTop w:val="0"/>
              <w:marBottom w:val="0"/>
              <w:divBdr>
                <w:top w:val="none" w:sz="0" w:space="0" w:color="auto"/>
                <w:left w:val="none" w:sz="0" w:space="0" w:color="auto"/>
                <w:bottom w:val="none" w:sz="0" w:space="0" w:color="auto"/>
                <w:right w:val="none" w:sz="0" w:space="0" w:color="auto"/>
              </w:divBdr>
            </w:div>
            <w:div w:id="428163242">
              <w:marLeft w:val="0"/>
              <w:marRight w:val="0"/>
              <w:marTop w:val="0"/>
              <w:marBottom w:val="0"/>
              <w:divBdr>
                <w:top w:val="none" w:sz="0" w:space="0" w:color="auto"/>
                <w:left w:val="none" w:sz="0" w:space="0" w:color="auto"/>
                <w:bottom w:val="none" w:sz="0" w:space="0" w:color="auto"/>
                <w:right w:val="none" w:sz="0" w:space="0" w:color="auto"/>
              </w:divBdr>
            </w:div>
            <w:div w:id="1504856316">
              <w:marLeft w:val="0"/>
              <w:marRight w:val="0"/>
              <w:marTop w:val="0"/>
              <w:marBottom w:val="0"/>
              <w:divBdr>
                <w:top w:val="none" w:sz="0" w:space="0" w:color="auto"/>
                <w:left w:val="none" w:sz="0" w:space="0" w:color="auto"/>
                <w:bottom w:val="none" w:sz="0" w:space="0" w:color="auto"/>
                <w:right w:val="none" w:sz="0" w:space="0" w:color="auto"/>
              </w:divBdr>
            </w:div>
            <w:div w:id="127403210">
              <w:marLeft w:val="0"/>
              <w:marRight w:val="0"/>
              <w:marTop w:val="0"/>
              <w:marBottom w:val="0"/>
              <w:divBdr>
                <w:top w:val="none" w:sz="0" w:space="0" w:color="auto"/>
                <w:left w:val="none" w:sz="0" w:space="0" w:color="auto"/>
                <w:bottom w:val="none" w:sz="0" w:space="0" w:color="auto"/>
                <w:right w:val="none" w:sz="0" w:space="0" w:color="auto"/>
              </w:divBdr>
            </w:div>
            <w:div w:id="1288393297">
              <w:marLeft w:val="0"/>
              <w:marRight w:val="0"/>
              <w:marTop w:val="0"/>
              <w:marBottom w:val="0"/>
              <w:divBdr>
                <w:top w:val="none" w:sz="0" w:space="0" w:color="auto"/>
                <w:left w:val="none" w:sz="0" w:space="0" w:color="auto"/>
                <w:bottom w:val="none" w:sz="0" w:space="0" w:color="auto"/>
                <w:right w:val="none" w:sz="0" w:space="0" w:color="auto"/>
              </w:divBdr>
            </w:div>
            <w:div w:id="2062290308">
              <w:marLeft w:val="0"/>
              <w:marRight w:val="0"/>
              <w:marTop w:val="0"/>
              <w:marBottom w:val="0"/>
              <w:divBdr>
                <w:top w:val="none" w:sz="0" w:space="0" w:color="auto"/>
                <w:left w:val="none" w:sz="0" w:space="0" w:color="auto"/>
                <w:bottom w:val="none" w:sz="0" w:space="0" w:color="auto"/>
                <w:right w:val="none" w:sz="0" w:space="0" w:color="auto"/>
              </w:divBdr>
            </w:div>
            <w:div w:id="269900877">
              <w:marLeft w:val="0"/>
              <w:marRight w:val="0"/>
              <w:marTop w:val="0"/>
              <w:marBottom w:val="0"/>
              <w:divBdr>
                <w:top w:val="none" w:sz="0" w:space="0" w:color="auto"/>
                <w:left w:val="none" w:sz="0" w:space="0" w:color="auto"/>
                <w:bottom w:val="none" w:sz="0" w:space="0" w:color="auto"/>
                <w:right w:val="none" w:sz="0" w:space="0" w:color="auto"/>
              </w:divBdr>
            </w:div>
            <w:div w:id="189075150">
              <w:marLeft w:val="0"/>
              <w:marRight w:val="0"/>
              <w:marTop w:val="0"/>
              <w:marBottom w:val="0"/>
              <w:divBdr>
                <w:top w:val="none" w:sz="0" w:space="0" w:color="auto"/>
                <w:left w:val="none" w:sz="0" w:space="0" w:color="auto"/>
                <w:bottom w:val="none" w:sz="0" w:space="0" w:color="auto"/>
                <w:right w:val="none" w:sz="0" w:space="0" w:color="auto"/>
              </w:divBdr>
            </w:div>
            <w:div w:id="1727144137">
              <w:marLeft w:val="0"/>
              <w:marRight w:val="0"/>
              <w:marTop w:val="0"/>
              <w:marBottom w:val="0"/>
              <w:divBdr>
                <w:top w:val="none" w:sz="0" w:space="0" w:color="auto"/>
                <w:left w:val="none" w:sz="0" w:space="0" w:color="auto"/>
                <w:bottom w:val="none" w:sz="0" w:space="0" w:color="auto"/>
                <w:right w:val="none" w:sz="0" w:space="0" w:color="auto"/>
              </w:divBdr>
            </w:div>
            <w:div w:id="1715350814">
              <w:marLeft w:val="0"/>
              <w:marRight w:val="0"/>
              <w:marTop w:val="0"/>
              <w:marBottom w:val="0"/>
              <w:divBdr>
                <w:top w:val="none" w:sz="0" w:space="0" w:color="auto"/>
                <w:left w:val="none" w:sz="0" w:space="0" w:color="auto"/>
                <w:bottom w:val="none" w:sz="0" w:space="0" w:color="auto"/>
                <w:right w:val="none" w:sz="0" w:space="0" w:color="auto"/>
              </w:divBdr>
            </w:div>
            <w:div w:id="1726489281">
              <w:marLeft w:val="0"/>
              <w:marRight w:val="0"/>
              <w:marTop w:val="0"/>
              <w:marBottom w:val="0"/>
              <w:divBdr>
                <w:top w:val="none" w:sz="0" w:space="0" w:color="auto"/>
                <w:left w:val="none" w:sz="0" w:space="0" w:color="auto"/>
                <w:bottom w:val="none" w:sz="0" w:space="0" w:color="auto"/>
                <w:right w:val="none" w:sz="0" w:space="0" w:color="auto"/>
              </w:divBdr>
            </w:div>
            <w:div w:id="1278029259">
              <w:marLeft w:val="0"/>
              <w:marRight w:val="0"/>
              <w:marTop w:val="0"/>
              <w:marBottom w:val="0"/>
              <w:divBdr>
                <w:top w:val="none" w:sz="0" w:space="0" w:color="auto"/>
                <w:left w:val="none" w:sz="0" w:space="0" w:color="auto"/>
                <w:bottom w:val="none" w:sz="0" w:space="0" w:color="auto"/>
                <w:right w:val="none" w:sz="0" w:space="0" w:color="auto"/>
              </w:divBdr>
            </w:div>
            <w:div w:id="1348755559">
              <w:marLeft w:val="0"/>
              <w:marRight w:val="0"/>
              <w:marTop w:val="0"/>
              <w:marBottom w:val="0"/>
              <w:divBdr>
                <w:top w:val="none" w:sz="0" w:space="0" w:color="auto"/>
                <w:left w:val="none" w:sz="0" w:space="0" w:color="auto"/>
                <w:bottom w:val="none" w:sz="0" w:space="0" w:color="auto"/>
                <w:right w:val="none" w:sz="0" w:space="0" w:color="auto"/>
              </w:divBdr>
            </w:div>
            <w:div w:id="1704398484">
              <w:marLeft w:val="0"/>
              <w:marRight w:val="0"/>
              <w:marTop w:val="0"/>
              <w:marBottom w:val="0"/>
              <w:divBdr>
                <w:top w:val="none" w:sz="0" w:space="0" w:color="auto"/>
                <w:left w:val="none" w:sz="0" w:space="0" w:color="auto"/>
                <w:bottom w:val="none" w:sz="0" w:space="0" w:color="auto"/>
                <w:right w:val="none" w:sz="0" w:space="0" w:color="auto"/>
              </w:divBdr>
            </w:div>
            <w:div w:id="1021932930">
              <w:marLeft w:val="0"/>
              <w:marRight w:val="0"/>
              <w:marTop w:val="0"/>
              <w:marBottom w:val="0"/>
              <w:divBdr>
                <w:top w:val="none" w:sz="0" w:space="0" w:color="auto"/>
                <w:left w:val="none" w:sz="0" w:space="0" w:color="auto"/>
                <w:bottom w:val="none" w:sz="0" w:space="0" w:color="auto"/>
                <w:right w:val="none" w:sz="0" w:space="0" w:color="auto"/>
              </w:divBdr>
            </w:div>
          </w:divsChild>
        </w:div>
        <w:div w:id="1075394738">
          <w:marLeft w:val="0"/>
          <w:marRight w:val="0"/>
          <w:marTop w:val="0"/>
          <w:marBottom w:val="0"/>
          <w:divBdr>
            <w:top w:val="none" w:sz="0" w:space="0" w:color="auto"/>
            <w:left w:val="none" w:sz="0" w:space="0" w:color="auto"/>
            <w:bottom w:val="none" w:sz="0" w:space="0" w:color="auto"/>
            <w:right w:val="none" w:sz="0" w:space="0" w:color="auto"/>
          </w:divBdr>
        </w:div>
      </w:divsChild>
    </w:div>
    <w:div w:id="489105012">
      <w:bodyDiv w:val="1"/>
      <w:marLeft w:val="0"/>
      <w:marRight w:val="0"/>
      <w:marTop w:val="0"/>
      <w:marBottom w:val="0"/>
      <w:divBdr>
        <w:top w:val="none" w:sz="0" w:space="0" w:color="auto"/>
        <w:left w:val="none" w:sz="0" w:space="0" w:color="auto"/>
        <w:bottom w:val="none" w:sz="0" w:space="0" w:color="auto"/>
        <w:right w:val="none" w:sz="0" w:space="0" w:color="auto"/>
      </w:divBdr>
    </w:div>
    <w:div w:id="545289724">
      <w:bodyDiv w:val="1"/>
      <w:marLeft w:val="0"/>
      <w:marRight w:val="0"/>
      <w:marTop w:val="0"/>
      <w:marBottom w:val="0"/>
      <w:divBdr>
        <w:top w:val="none" w:sz="0" w:space="0" w:color="auto"/>
        <w:left w:val="none" w:sz="0" w:space="0" w:color="auto"/>
        <w:bottom w:val="none" w:sz="0" w:space="0" w:color="auto"/>
        <w:right w:val="none" w:sz="0" w:space="0" w:color="auto"/>
      </w:divBdr>
      <w:divsChild>
        <w:div w:id="71778959">
          <w:marLeft w:val="0"/>
          <w:marRight w:val="0"/>
          <w:marTop w:val="0"/>
          <w:marBottom w:val="0"/>
          <w:divBdr>
            <w:top w:val="none" w:sz="0" w:space="0" w:color="auto"/>
            <w:left w:val="none" w:sz="0" w:space="0" w:color="auto"/>
            <w:bottom w:val="none" w:sz="0" w:space="0" w:color="auto"/>
            <w:right w:val="none" w:sz="0" w:space="0" w:color="auto"/>
          </w:divBdr>
          <w:divsChild>
            <w:div w:id="66001361">
              <w:marLeft w:val="0"/>
              <w:marRight w:val="0"/>
              <w:marTop w:val="0"/>
              <w:marBottom w:val="0"/>
              <w:divBdr>
                <w:top w:val="none" w:sz="0" w:space="0" w:color="auto"/>
                <w:left w:val="none" w:sz="0" w:space="0" w:color="auto"/>
                <w:bottom w:val="none" w:sz="0" w:space="0" w:color="auto"/>
                <w:right w:val="none" w:sz="0" w:space="0" w:color="auto"/>
              </w:divBdr>
            </w:div>
            <w:div w:id="98456547">
              <w:marLeft w:val="0"/>
              <w:marRight w:val="0"/>
              <w:marTop w:val="0"/>
              <w:marBottom w:val="0"/>
              <w:divBdr>
                <w:top w:val="none" w:sz="0" w:space="0" w:color="auto"/>
                <w:left w:val="none" w:sz="0" w:space="0" w:color="auto"/>
                <w:bottom w:val="none" w:sz="0" w:space="0" w:color="auto"/>
                <w:right w:val="none" w:sz="0" w:space="0" w:color="auto"/>
              </w:divBdr>
            </w:div>
            <w:div w:id="1062948341">
              <w:marLeft w:val="0"/>
              <w:marRight w:val="0"/>
              <w:marTop w:val="0"/>
              <w:marBottom w:val="0"/>
              <w:divBdr>
                <w:top w:val="none" w:sz="0" w:space="0" w:color="auto"/>
                <w:left w:val="none" w:sz="0" w:space="0" w:color="auto"/>
                <w:bottom w:val="none" w:sz="0" w:space="0" w:color="auto"/>
                <w:right w:val="none" w:sz="0" w:space="0" w:color="auto"/>
              </w:divBdr>
            </w:div>
            <w:div w:id="1239559837">
              <w:marLeft w:val="0"/>
              <w:marRight w:val="0"/>
              <w:marTop w:val="0"/>
              <w:marBottom w:val="0"/>
              <w:divBdr>
                <w:top w:val="none" w:sz="0" w:space="0" w:color="auto"/>
                <w:left w:val="none" w:sz="0" w:space="0" w:color="auto"/>
                <w:bottom w:val="none" w:sz="0" w:space="0" w:color="auto"/>
                <w:right w:val="none" w:sz="0" w:space="0" w:color="auto"/>
              </w:divBdr>
            </w:div>
            <w:div w:id="2063360783">
              <w:marLeft w:val="0"/>
              <w:marRight w:val="0"/>
              <w:marTop w:val="0"/>
              <w:marBottom w:val="0"/>
              <w:divBdr>
                <w:top w:val="none" w:sz="0" w:space="0" w:color="auto"/>
                <w:left w:val="none" w:sz="0" w:space="0" w:color="auto"/>
                <w:bottom w:val="none" w:sz="0" w:space="0" w:color="auto"/>
                <w:right w:val="none" w:sz="0" w:space="0" w:color="auto"/>
              </w:divBdr>
            </w:div>
            <w:div w:id="2092310756">
              <w:marLeft w:val="0"/>
              <w:marRight w:val="0"/>
              <w:marTop w:val="0"/>
              <w:marBottom w:val="0"/>
              <w:divBdr>
                <w:top w:val="none" w:sz="0" w:space="0" w:color="auto"/>
                <w:left w:val="none" w:sz="0" w:space="0" w:color="auto"/>
                <w:bottom w:val="none" w:sz="0" w:space="0" w:color="auto"/>
                <w:right w:val="none" w:sz="0" w:space="0" w:color="auto"/>
              </w:divBdr>
            </w:div>
            <w:div w:id="81920367">
              <w:marLeft w:val="0"/>
              <w:marRight w:val="0"/>
              <w:marTop w:val="0"/>
              <w:marBottom w:val="0"/>
              <w:divBdr>
                <w:top w:val="none" w:sz="0" w:space="0" w:color="auto"/>
                <w:left w:val="none" w:sz="0" w:space="0" w:color="auto"/>
                <w:bottom w:val="none" w:sz="0" w:space="0" w:color="auto"/>
                <w:right w:val="none" w:sz="0" w:space="0" w:color="auto"/>
              </w:divBdr>
            </w:div>
            <w:div w:id="71203191">
              <w:marLeft w:val="0"/>
              <w:marRight w:val="0"/>
              <w:marTop w:val="0"/>
              <w:marBottom w:val="0"/>
              <w:divBdr>
                <w:top w:val="none" w:sz="0" w:space="0" w:color="auto"/>
                <w:left w:val="none" w:sz="0" w:space="0" w:color="auto"/>
                <w:bottom w:val="none" w:sz="0" w:space="0" w:color="auto"/>
                <w:right w:val="none" w:sz="0" w:space="0" w:color="auto"/>
              </w:divBdr>
            </w:div>
            <w:div w:id="990597329">
              <w:marLeft w:val="0"/>
              <w:marRight w:val="0"/>
              <w:marTop w:val="0"/>
              <w:marBottom w:val="0"/>
              <w:divBdr>
                <w:top w:val="none" w:sz="0" w:space="0" w:color="auto"/>
                <w:left w:val="none" w:sz="0" w:space="0" w:color="auto"/>
                <w:bottom w:val="none" w:sz="0" w:space="0" w:color="auto"/>
                <w:right w:val="none" w:sz="0" w:space="0" w:color="auto"/>
              </w:divBdr>
            </w:div>
          </w:divsChild>
        </w:div>
        <w:div w:id="1851942847">
          <w:marLeft w:val="0"/>
          <w:marRight w:val="0"/>
          <w:marTop w:val="0"/>
          <w:marBottom w:val="0"/>
          <w:divBdr>
            <w:top w:val="none" w:sz="0" w:space="0" w:color="auto"/>
            <w:left w:val="none" w:sz="0" w:space="0" w:color="auto"/>
            <w:bottom w:val="none" w:sz="0" w:space="0" w:color="auto"/>
            <w:right w:val="none" w:sz="0" w:space="0" w:color="auto"/>
          </w:divBdr>
          <w:divsChild>
            <w:div w:id="144014067">
              <w:marLeft w:val="0"/>
              <w:marRight w:val="0"/>
              <w:marTop w:val="0"/>
              <w:marBottom w:val="0"/>
              <w:divBdr>
                <w:top w:val="none" w:sz="0" w:space="0" w:color="auto"/>
                <w:left w:val="none" w:sz="0" w:space="0" w:color="auto"/>
                <w:bottom w:val="none" w:sz="0" w:space="0" w:color="auto"/>
                <w:right w:val="none" w:sz="0" w:space="0" w:color="auto"/>
              </w:divBdr>
            </w:div>
            <w:div w:id="1742630491">
              <w:marLeft w:val="0"/>
              <w:marRight w:val="0"/>
              <w:marTop w:val="0"/>
              <w:marBottom w:val="0"/>
              <w:divBdr>
                <w:top w:val="none" w:sz="0" w:space="0" w:color="auto"/>
                <w:left w:val="none" w:sz="0" w:space="0" w:color="auto"/>
                <w:bottom w:val="none" w:sz="0" w:space="0" w:color="auto"/>
                <w:right w:val="none" w:sz="0" w:space="0" w:color="auto"/>
              </w:divBdr>
            </w:div>
            <w:div w:id="2146728791">
              <w:marLeft w:val="0"/>
              <w:marRight w:val="0"/>
              <w:marTop w:val="0"/>
              <w:marBottom w:val="0"/>
              <w:divBdr>
                <w:top w:val="none" w:sz="0" w:space="0" w:color="auto"/>
                <w:left w:val="none" w:sz="0" w:space="0" w:color="auto"/>
                <w:bottom w:val="none" w:sz="0" w:space="0" w:color="auto"/>
                <w:right w:val="none" w:sz="0" w:space="0" w:color="auto"/>
              </w:divBdr>
            </w:div>
            <w:div w:id="1027828502">
              <w:marLeft w:val="0"/>
              <w:marRight w:val="0"/>
              <w:marTop w:val="0"/>
              <w:marBottom w:val="0"/>
              <w:divBdr>
                <w:top w:val="none" w:sz="0" w:space="0" w:color="auto"/>
                <w:left w:val="none" w:sz="0" w:space="0" w:color="auto"/>
                <w:bottom w:val="none" w:sz="0" w:space="0" w:color="auto"/>
                <w:right w:val="none" w:sz="0" w:space="0" w:color="auto"/>
              </w:divBdr>
            </w:div>
            <w:div w:id="894776927">
              <w:marLeft w:val="0"/>
              <w:marRight w:val="0"/>
              <w:marTop w:val="0"/>
              <w:marBottom w:val="0"/>
              <w:divBdr>
                <w:top w:val="none" w:sz="0" w:space="0" w:color="auto"/>
                <w:left w:val="none" w:sz="0" w:space="0" w:color="auto"/>
                <w:bottom w:val="none" w:sz="0" w:space="0" w:color="auto"/>
                <w:right w:val="none" w:sz="0" w:space="0" w:color="auto"/>
              </w:divBdr>
            </w:div>
            <w:div w:id="976489657">
              <w:marLeft w:val="0"/>
              <w:marRight w:val="0"/>
              <w:marTop w:val="0"/>
              <w:marBottom w:val="0"/>
              <w:divBdr>
                <w:top w:val="none" w:sz="0" w:space="0" w:color="auto"/>
                <w:left w:val="none" w:sz="0" w:space="0" w:color="auto"/>
                <w:bottom w:val="none" w:sz="0" w:space="0" w:color="auto"/>
                <w:right w:val="none" w:sz="0" w:space="0" w:color="auto"/>
              </w:divBdr>
            </w:div>
            <w:div w:id="1201749479">
              <w:marLeft w:val="0"/>
              <w:marRight w:val="0"/>
              <w:marTop w:val="0"/>
              <w:marBottom w:val="0"/>
              <w:divBdr>
                <w:top w:val="none" w:sz="0" w:space="0" w:color="auto"/>
                <w:left w:val="none" w:sz="0" w:space="0" w:color="auto"/>
                <w:bottom w:val="none" w:sz="0" w:space="0" w:color="auto"/>
                <w:right w:val="none" w:sz="0" w:space="0" w:color="auto"/>
              </w:divBdr>
            </w:div>
            <w:div w:id="1885602590">
              <w:marLeft w:val="0"/>
              <w:marRight w:val="0"/>
              <w:marTop w:val="0"/>
              <w:marBottom w:val="0"/>
              <w:divBdr>
                <w:top w:val="none" w:sz="0" w:space="0" w:color="auto"/>
                <w:left w:val="none" w:sz="0" w:space="0" w:color="auto"/>
                <w:bottom w:val="none" w:sz="0" w:space="0" w:color="auto"/>
                <w:right w:val="none" w:sz="0" w:space="0" w:color="auto"/>
              </w:divBdr>
            </w:div>
            <w:div w:id="692808393">
              <w:marLeft w:val="0"/>
              <w:marRight w:val="0"/>
              <w:marTop w:val="0"/>
              <w:marBottom w:val="0"/>
              <w:divBdr>
                <w:top w:val="none" w:sz="0" w:space="0" w:color="auto"/>
                <w:left w:val="none" w:sz="0" w:space="0" w:color="auto"/>
                <w:bottom w:val="none" w:sz="0" w:space="0" w:color="auto"/>
                <w:right w:val="none" w:sz="0" w:space="0" w:color="auto"/>
              </w:divBdr>
            </w:div>
            <w:div w:id="1100831232">
              <w:marLeft w:val="0"/>
              <w:marRight w:val="0"/>
              <w:marTop w:val="0"/>
              <w:marBottom w:val="0"/>
              <w:divBdr>
                <w:top w:val="none" w:sz="0" w:space="0" w:color="auto"/>
                <w:left w:val="none" w:sz="0" w:space="0" w:color="auto"/>
                <w:bottom w:val="none" w:sz="0" w:space="0" w:color="auto"/>
                <w:right w:val="none" w:sz="0" w:space="0" w:color="auto"/>
              </w:divBdr>
            </w:div>
            <w:div w:id="156726677">
              <w:marLeft w:val="0"/>
              <w:marRight w:val="0"/>
              <w:marTop w:val="0"/>
              <w:marBottom w:val="0"/>
              <w:divBdr>
                <w:top w:val="none" w:sz="0" w:space="0" w:color="auto"/>
                <w:left w:val="none" w:sz="0" w:space="0" w:color="auto"/>
                <w:bottom w:val="none" w:sz="0" w:space="0" w:color="auto"/>
                <w:right w:val="none" w:sz="0" w:space="0" w:color="auto"/>
              </w:divBdr>
            </w:div>
            <w:div w:id="1760178175">
              <w:marLeft w:val="0"/>
              <w:marRight w:val="0"/>
              <w:marTop w:val="0"/>
              <w:marBottom w:val="0"/>
              <w:divBdr>
                <w:top w:val="none" w:sz="0" w:space="0" w:color="auto"/>
                <w:left w:val="none" w:sz="0" w:space="0" w:color="auto"/>
                <w:bottom w:val="none" w:sz="0" w:space="0" w:color="auto"/>
                <w:right w:val="none" w:sz="0" w:space="0" w:color="auto"/>
              </w:divBdr>
            </w:div>
            <w:div w:id="487748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890031">
      <w:bodyDiv w:val="1"/>
      <w:marLeft w:val="0"/>
      <w:marRight w:val="0"/>
      <w:marTop w:val="0"/>
      <w:marBottom w:val="0"/>
      <w:divBdr>
        <w:top w:val="none" w:sz="0" w:space="0" w:color="auto"/>
        <w:left w:val="none" w:sz="0" w:space="0" w:color="auto"/>
        <w:bottom w:val="none" w:sz="0" w:space="0" w:color="auto"/>
        <w:right w:val="none" w:sz="0" w:space="0" w:color="auto"/>
      </w:divBdr>
    </w:div>
    <w:div w:id="606699092">
      <w:bodyDiv w:val="1"/>
      <w:marLeft w:val="0"/>
      <w:marRight w:val="0"/>
      <w:marTop w:val="0"/>
      <w:marBottom w:val="0"/>
      <w:divBdr>
        <w:top w:val="none" w:sz="0" w:space="0" w:color="auto"/>
        <w:left w:val="none" w:sz="0" w:space="0" w:color="auto"/>
        <w:bottom w:val="none" w:sz="0" w:space="0" w:color="auto"/>
        <w:right w:val="none" w:sz="0" w:space="0" w:color="auto"/>
      </w:divBdr>
    </w:div>
    <w:div w:id="670644360">
      <w:bodyDiv w:val="1"/>
      <w:marLeft w:val="0"/>
      <w:marRight w:val="0"/>
      <w:marTop w:val="0"/>
      <w:marBottom w:val="0"/>
      <w:divBdr>
        <w:top w:val="none" w:sz="0" w:space="0" w:color="auto"/>
        <w:left w:val="none" w:sz="0" w:space="0" w:color="auto"/>
        <w:bottom w:val="none" w:sz="0" w:space="0" w:color="auto"/>
        <w:right w:val="none" w:sz="0" w:space="0" w:color="auto"/>
      </w:divBdr>
      <w:divsChild>
        <w:div w:id="2017997432">
          <w:marLeft w:val="0"/>
          <w:marRight w:val="0"/>
          <w:marTop w:val="0"/>
          <w:marBottom w:val="0"/>
          <w:divBdr>
            <w:top w:val="none" w:sz="0" w:space="0" w:color="auto"/>
            <w:left w:val="none" w:sz="0" w:space="0" w:color="auto"/>
            <w:bottom w:val="none" w:sz="0" w:space="0" w:color="auto"/>
            <w:right w:val="none" w:sz="0" w:space="0" w:color="auto"/>
          </w:divBdr>
        </w:div>
        <w:div w:id="229967416">
          <w:marLeft w:val="0"/>
          <w:marRight w:val="0"/>
          <w:marTop w:val="0"/>
          <w:marBottom w:val="0"/>
          <w:divBdr>
            <w:top w:val="none" w:sz="0" w:space="0" w:color="auto"/>
            <w:left w:val="none" w:sz="0" w:space="0" w:color="auto"/>
            <w:bottom w:val="none" w:sz="0" w:space="0" w:color="auto"/>
            <w:right w:val="none" w:sz="0" w:space="0" w:color="auto"/>
          </w:divBdr>
        </w:div>
        <w:div w:id="622462312">
          <w:marLeft w:val="0"/>
          <w:marRight w:val="0"/>
          <w:marTop w:val="0"/>
          <w:marBottom w:val="0"/>
          <w:divBdr>
            <w:top w:val="none" w:sz="0" w:space="0" w:color="auto"/>
            <w:left w:val="none" w:sz="0" w:space="0" w:color="auto"/>
            <w:bottom w:val="none" w:sz="0" w:space="0" w:color="auto"/>
            <w:right w:val="none" w:sz="0" w:space="0" w:color="auto"/>
          </w:divBdr>
        </w:div>
        <w:div w:id="34013560">
          <w:marLeft w:val="0"/>
          <w:marRight w:val="0"/>
          <w:marTop w:val="0"/>
          <w:marBottom w:val="0"/>
          <w:divBdr>
            <w:top w:val="none" w:sz="0" w:space="0" w:color="auto"/>
            <w:left w:val="none" w:sz="0" w:space="0" w:color="auto"/>
            <w:bottom w:val="none" w:sz="0" w:space="0" w:color="auto"/>
            <w:right w:val="none" w:sz="0" w:space="0" w:color="auto"/>
          </w:divBdr>
        </w:div>
        <w:div w:id="1701396987">
          <w:marLeft w:val="0"/>
          <w:marRight w:val="0"/>
          <w:marTop w:val="0"/>
          <w:marBottom w:val="0"/>
          <w:divBdr>
            <w:top w:val="none" w:sz="0" w:space="0" w:color="auto"/>
            <w:left w:val="none" w:sz="0" w:space="0" w:color="auto"/>
            <w:bottom w:val="none" w:sz="0" w:space="0" w:color="auto"/>
            <w:right w:val="none" w:sz="0" w:space="0" w:color="auto"/>
          </w:divBdr>
        </w:div>
        <w:div w:id="1513493816">
          <w:marLeft w:val="0"/>
          <w:marRight w:val="0"/>
          <w:marTop w:val="0"/>
          <w:marBottom w:val="0"/>
          <w:divBdr>
            <w:top w:val="none" w:sz="0" w:space="0" w:color="auto"/>
            <w:left w:val="none" w:sz="0" w:space="0" w:color="auto"/>
            <w:bottom w:val="none" w:sz="0" w:space="0" w:color="auto"/>
            <w:right w:val="none" w:sz="0" w:space="0" w:color="auto"/>
          </w:divBdr>
        </w:div>
        <w:div w:id="389380785">
          <w:marLeft w:val="0"/>
          <w:marRight w:val="0"/>
          <w:marTop w:val="0"/>
          <w:marBottom w:val="0"/>
          <w:divBdr>
            <w:top w:val="none" w:sz="0" w:space="0" w:color="auto"/>
            <w:left w:val="none" w:sz="0" w:space="0" w:color="auto"/>
            <w:bottom w:val="none" w:sz="0" w:space="0" w:color="auto"/>
            <w:right w:val="none" w:sz="0" w:space="0" w:color="auto"/>
          </w:divBdr>
        </w:div>
        <w:div w:id="164907742">
          <w:marLeft w:val="0"/>
          <w:marRight w:val="0"/>
          <w:marTop w:val="0"/>
          <w:marBottom w:val="0"/>
          <w:divBdr>
            <w:top w:val="none" w:sz="0" w:space="0" w:color="auto"/>
            <w:left w:val="none" w:sz="0" w:space="0" w:color="auto"/>
            <w:bottom w:val="none" w:sz="0" w:space="0" w:color="auto"/>
            <w:right w:val="none" w:sz="0" w:space="0" w:color="auto"/>
          </w:divBdr>
        </w:div>
        <w:div w:id="897859268">
          <w:marLeft w:val="0"/>
          <w:marRight w:val="0"/>
          <w:marTop w:val="0"/>
          <w:marBottom w:val="0"/>
          <w:divBdr>
            <w:top w:val="none" w:sz="0" w:space="0" w:color="auto"/>
            <w:left w:val="none" w:sz="0" w:space="0" w:color="auto"/>
            <w:bottom w:val="none" w:sz="0" w:space="0" w:color="auto"/>
            <w:right w:val="none" w:sz="0" w:space="0" w:color="auto"/>
          </w:divBdr>
        </w:div>
        <w:div w:id="1635671681">
          <w:marLeft w:val="0"/>
          <w:marRight w:val="0"/>
          <w:marTop w:val="0"/>
          <w:marBottom w:val="0"/>
          <w:divBdr>
            <w:top w:val="none" w:sz="0" w:space="0" w:color="auto"/>
            <w:left w:val="none" w:sz="0" w:space="0" w:color="auto"/>
            <w:bottom w:val="none" w:sz="0" w:space="0" w:color="auto"/>
            <w:right w:val="none" w:sz="0" w:space="0" w:color="auto"/>
          </w:divBdr>
        </w:div>
        <w:div w:id="178204481">
          <w:marLeft w:val="0"/>
          <w:marRight w:val="0"/>
          <w:marTop w:val="0"/>
          <w:marBottom w:val="0"/>
          <w:divBdr>
            <w:top w:val="none" w:sz="0" w:space="0" w:color="auto"/>
            <w:left w:val="none" w:sz="0" w:space="0" w:color="auto"/>
            <w:bottom w:val="none" w:sz="0" w:space="0" w:color="auto"/>
            <w:right w:val="none" w:sz="0" w:space="0" w:color="auto"/>
          </w:divBdr>
        </w:div>
        <w:div w:id="1603880043">
          <w:marLeft w:val="0"/>
          <w:marRight w:val="0"/>
          <w:marTop w:val="0"/>
          <w:marBottom w:val="0"/>
          <w:divBdr>
            <w:top w:val="none" w:sz="0" w:space="0" w:color="auto"/>
            <w:left w:val="none" w:sz="0" w:space="0" w:color="auto"/>
            <w:bottom w:val="none" w:sz="0" w:space="0" w:color="auto"/>
            <w:right w:val="none" w:sz="0" w:space="0" w:color="auto"/>
          </w:divBdr>
        </w:div>
        <w:div w:id="1249387299">
          <w:marLeft w:val="0"/>
          <w:marRight w:val="0"/>
          <w:marTop w:val="0"/>
          <w:marBottom w:val="0"/>
          <w:divBdr>
            <w:top w:val="none" w:sz="0" w:space="0" w:color="auto"/>
            <w:left w:val="none" w:sz="0" w:space="0" w:color="auto"/>
            <w:bottom w:val="none" w:sz="0" w:space="0" w:color="auto"/>
            <w:right w:val="none" w:sz="0" w:space="0" w:color="auto"/>
          </w:divBdr>
        </w:div>
        <w:div w:id="1242520731">
          <w:marLeft w:val="0"/>
          <w:marRight w:val="0"/>
          <w:marTop w:val="0"/>
          <w:marBottom w:val="0"/>
          <w:divBdr>
            <w:top w:val="none" w:sz="0" w:space="0" w:color="auto"/>
            <w:left w:val="none" w:sz="0" w:space="0" w:color="auto"/>
            <w:bottom w:val="none" w:sz="0" w:space="0" w:color="auto"/>
            <w:right w:val="none" w:sz="0" w:space="0" w:color="auto"/>
          </w:divBdr>
        </w:div>
        <w:div w:id="929781147">
          <w:marLeft w:val="0"/>
          <w:marRight w:val="0"/>
          <w:marTop w:val="0"/>
          <w:marBottom w:val="0"/>
          <w:divBdr>
            <w:top w:val="none" w:sz="0" w:space="0" w:color="auto"/>
            <w:left w:val="none" w:sz="0" w:space="0" w:color="auto"/>
            <w:bottom w:val="none" w:sz="0" w:space="0" w:color="auto"/>
            <w:right w:val="none" w:sz="0" w:space="0" w:color="auto"/>
          </w:divBdr>
        </w:div>
        <w:div w:id="1930502443">
          <w:marLeft w:val="0"/>
          <w:marRight w:val="0"/>
          <w:marTop w:val="0"/>
          <w:marBottom w:val="0"/>
          <w:divBdr>
            <w:top w:val="none" w:sz="0" w:space="0" w:color="auto"/>
            <w:left w:val="none" w:sz="0" w:space="0" w:color="auto"/>
            <w:bottom w:val="none" w:sz="0" w:space="0" w:color="auto"/>
            <w:right w:val="none" w:sz="0" w:space="0" w:color="auto"/>
          </w:divBdr>
        </w:div>
        <w:div w:id="1457719723">
          <w:marLeft w:val="0"/>
          <w:marRight w:val="0"/>
          <w:marTop w:val="0"/>
          <w:marBottom w:val="0"/>
          <w:divBdr>
            <w:top w:val="none" w:sz="0" w:space="0" w:color="auto"/>
            <w:left w:val="none" w:sz="0" w:space="0" w:color="auto"/>
            <w:bottom w:val="none" w:sz="0" w:space="0" w:color="auto"/>
            <w:right w:val="none" w:sz="0" w:space="0" w:color="auto"/>
          </w:divBdr>
        </w:div>
        <w:div w:id="999386431">
          <w:marLeft w:val="0"/>
          <w:marRight w:val="0"/>
          <w:marTop w:val="0"/>
          <w:marBottom w:val="0"/>
          <w:divBdr>
            <w:top w:val="none" w:sz="0" w:space="0" w:color="auto"/>
            <w:left w:val="none" w:sz="0" w:space="0" w:color="auto"/>
            <w:bottom w:val="none" w:sz="0" w:space="0" w:color="auto"/>
            <w:right w:val="none" w:sz="0" w:space="0" w:color="auto"/>
          </w:divBdr>
        </w:div>
        <w:div w:id="444622123">
          <w:marLeft w:val="0"/>
          <w:marRight w:val="0"/>
          <w:marTop w:val="0"/>
          <w:marBottom w:val="0"/>
          <w:divBdr>
            <w:top w:val="none" w:sz="0" w:space="0" w:color="auto"/>
            <w:left w:val="none" w:sz="0" w:space="0" w:color="auto"/>
            <w:bottom w:val="none" w:sz="0" w:space="0" w:color="auto"/>
            <w:right w:val="none" w:sz="0" w:space="0" w:color="auto"/>
          </w:divBdr>
        </w:div>
        <w:div w:id="1947620324">
          <w:marLeft w:val="0"/>
          <w:marRight w:val="0"/>
          <w:marTop w:val="0"/>
          <w:marBottom w:val="0"/>
          <w:divBdr>
            <w:top w:val="none" w:sz="0" w:space="0" w:color="auto"/>
            <w:left w:val="none" w:sz="0" w:space="0" w:color="auto"/>
            <w:bottom w:val="none" w:sz="0" w:space="0" w:color="auto"/>
            <w:right w:val="none" w:sz="0" w:space="0" w:color="auto"/>
          </w:divBdr>
        </w:div>
        <w:div w:id="1199272247">
          <w:marLeft w:val="0"/>
          <w:marRight w:val="0"/>
          <w:marTop w:val="0"/>
          <w:marBottom w:val="0"/>
          <w:divBdr>
            <w:top w:val="none" w:sz="0" w:space="0" w:color="auto"/>
            <w:left w:val="none" w:sz="0" w:space="0" w:color="auto"/>
            <w:bottom w:val="none" w:sz="0" w:space="0" w:color="auto"/>
            <w:right w:val="none" w:sz="0" w:space="0" w:color="auto"/>
          </w:divBdr>
        </w:div>
        <w:div w:id="1964266270">
          <w:marLeft w:val="0"/>
          <w:marRight w:val="0"/>
          <w:marTop w:val="0"/>
          <w:marBottom w:val="0"/>
          <w:divBdr>
            <w:top w:val="none" w:sz="0" w:space="0" w:color="auto"/>
            <w:left w:val="none" w:sz="0" w:space="0" w:color="auto"/>
            <w:bottom w:val="none" w:sz="0" w:space="0" w:color="auto"/>
            <w:right w:val="none" w:sz="0" w:space="0" w:color="auto"/>
          </w:divBdr>
        </w:div>
        <w:div w:id="1811046823">
          <w:marLeft w:val="0"/>
          <w:marRight w:val="0"/>
          <w:marTop w:val="0"/>
          <w:marBottom w:val="0"/>
          <w:divBdr>
            <w:top w:val="none" w:sz="0" w:space="0" w:color="auto"/>
            <w:left w:val="none" w:sz="0" w:space="0" w:color="auto"/>
            <w:bottom w:val="none" w:sz="0" w:space="0" w:color="auto"/>
            <w:right w:val="none" w:sz="0" w:space="0" w:color="auto"/>
          </w:divBdr>
        </w:div>
        <w:div w:id="1658608682">
          <w:marLeft w:val="0"/>
          <w:marRight w:val="0"/>
          <w:marTop w:val="0"/>
          <w:marBottom w:val="0"/>
          <w:divBdr>
            <w:top w:val="none" w:sz="0" w:space="0" w:color="auto"/>
            <w:left w:val="none" w:sz="0" w:space="0" w:color="auto"/>
            <w:bottom w:val="none" w:sz="0" w:space="0" w:color="auto"/>
            <w:right w:val="none" w:sz="0" w:space="0" w:color="auto"/>
          </w:divBdr>
        </w:div>
        <w:div w:id="1476802055">
          <w:marLeft w:val="0"/>
          <w:marRight w:val="0"/>
          <w:marTop w:val="0"/>
          <w:marBottom w:val="0"/>
          <w:divBdr>
            <w:top w:val="none" w:sz="0" w:space="0" w:color="auto"/>
            <w:left w:val="none" w:sz="0" w:space="0" w:color="auto"/>
            <w:bottom w:val="none" w:sz="0" w:space="0" w:color="auto"/>
            <w:right w:val="none" w:sz="0" w:space="0" w:color="auto"/>
          </w:divBdr>
        </w:div>
        <w:div w:id="1646592220">
          <w:marLeft w:val="0"/>
          <w:marRight w:val="0"/>
          <w:marTop w:val="0"/>
          <w:marBottom w:val="0"/>
          <w:divBdr>
            <w:top w:val="none" w:sz="0" w:space="0" w:color="auto"/>
            <w:left w:val="none" w:sz="0" w:space="0" w:color="auto"/>
            <w:bottom w:val="none" w:sz="0" w:space="0" w:color="auto"/>
            <w:right w:val="none" w:sz="0" w:space="0" w:color="auto"/>
          </w:divBdr>
        </w:div>
        <w:div w:id="2066562170">
          <w:marLeft w:val="0"/>
          <w:marRight w:val="0"/>
          <w:marTop w:val="0"/>
          <w:marBottom w:val="0"/>
          <w:divBdr>
            <w:top w:val="none" w:sz="0" w:space="0" w:color="auto"/>
            <w:left w:val="none" w:sz="0" w:space="0" w:color="auto"/>
            <w:bottom w:val="none" w:sz="0" w:space="0" w:color="auto"/>
            <w:right w:val="none" w:sz="0" w:space="0" w:color="auto"/>
          </w:divBdr>
        </w:div>
        <w:div w:id="655300167">
          <w:marLeft w:val="0"/>
          <w:marRight w:val="0"/>
          <w:marTop w:val="0"/>
          <w:marBottom w:val="0"/>
          <w:divBdr>
            <w:top w:val="none" w:sz="0" w:space="0" w:color="auto"/>
            <w:left w:val="none" w:sz="0" w:space="0" w:color="auto"/>
            <w:bottom w:val="none" w:sz="0" w:space="0" w:color="auto"/>
            <w:right w:val="none" w:sz="0" w:space="0" w:color="auto"/>
          </w:divBdr>
        </w:div>
        <w:div w:id="1770545075">
          <w:marLeft w:val="0"/>
          <w:marRight w:val="0"/>
          <w:marTop w:val="0"/>
          <w:marBottom w:val="0"/>
          <w:divBdr>
            <w:top w:val="none" w:sz="0" w:space="0" w:color="auto"/>
            <w:left w:val="none" w:sz="0" w:space="0" w:color="auto"/>
            <w:bottom w:val="none" w:sz="0" w:space="0" w:color="auto"/>
            <w:right w:val="none" w:sz="0" w:space="0" w:color="auto"/>
          </w:divBdr>
        </w:div>
        <w:div w:id="1779371473">
          <w:marLeft w:val="0"/>
          <w:marRight w:val="0"/>
          <w:marTop w:val="0"/>
          <w:marBottom w:val="0"/>
          <w:divBdr>
            <w:top w:val="none" w:sz="0" w:space="0" w:color="auto"/>
            <w:left w:val="none" w:sz="0" w:space="0" w:color="auto"/>
            <w:bottom w:val="none" w:sz="0" w:space="0" w:color="auto"/>
            <w:right w:val="none" w:sz="0" w:space="0" w:color="auto"/>
          </w:divBdr>
        </w:div>
        <w:div w:id="1285960742">
          <w:marLeft w:val="0"/>
          <w:marRight w:val="0"/>
          <w:marTop w:val="0"/>
          <w:marBottom w:val="0"/>
          <w:divBdr>
            <w:top w:val="none" w:sz="0" w:space="0" w:color="auto"/>
            <w:left w:val="none" w:sz="0" w:space="0" w:color="auto"/>
            <w:bottom w:val="none" w:sz="0" w:space="0" w:color="auto"/>
            <w:right w:val="none" w:sz="0" w:space="0" w:color="auto"/>
          </w:divBdr>
        </w:div>
        <w:div w:id="605239549">
          <w:marLeft w:val="0"/>
          <w:marRight w:val="0"/>
          <w:marTop w:val="0"/>
          <w:marBottom w:val="0"/>
          <w:divBdr>
            <w:top w:val="none" w:sz="0" w:space="0" w:color="auto"/>
            <w:left w:val="none" w:sz="0" w:space="0" w:color="auto"/>
            <w:bottom w:val="none" w:sz="0" w:space="0" w:color="auto"/>
            <w:right w:val="none" w:sz="0" w:space="0" w:color="auto"/>
          </w:divBdr>
        </w:div>
        <w:div w:id="494416425">
          <w:marLeft w:val="0"/>
          <w:marRight w:val="0"/>
          <w:marTop w:val="0"/>
          <w:marBottom w:val="0"/>
          <w:divBdr>
            <w:top w:val="none" w:sz="0" w:space="0" w:color="auto"/>
            <w:left w:val="none" w:sz="0" w:space="0" w:color="auto"/>
            <w:bottom w:val="none" w:sz="0" w:space="0" w:color="auto"/>
            <w:right w:val="none" w:sz="0" w:space="0" w:color="auto"/>
          </w:divBdr>
        </w:div>
        <w:div w:id="1397819521">
          <w:marLeft w:val="0"/>
          <w:marRight w:val="0"/>
          <w:marTop w:val="0"/>
          <w:marBottom w:val="0"/>
          <w:divBdr>
            <w:top w:val="none" w:sz="0" w:space="0" w:color="auto"/>
            <w:left w:val="none" w:sz="0" w:space="0" w:color="auto"/>
            <w:bottom w:val="none" w:sz="0" w:space="0" w:color="auto"/>
            <w:right w:val="none" w:sz="0" w:space="0" w:color="auto"/>
          </w:divBdr>
        </w:div>
        <w:div w:id="1380204697">
          <w:marLeft w:val="0"/>
          <w:marRight w:val="0"/>
          <w:marTop w:val="0"/>
          <w:marBottom w:val="0"/>
          <w:divBdr>
            <w:top w:val="none" w:sz="0" w:space="0" w:color="auto"/>
            <w:left w:val="none" w:sz="0" w:space="0" w:color="auto"/>
            <w:bottom w:val="none" w:sz="0" w:space="0" w:color="auto"/>
            <w:right w:val="none" w:sz="0" w:space="0" w:color="auto"/>
          </w:divBdr>
        </w:div>
        <w:div w:id="2033653249">
          <w:marLeft w:val="0"/>
          <w:marRight w:val="0"/>
          <w:marTop w:val="0"/>
          <w:marBottom w:val="0"/>
          <w:divBdr>
            <w:top w:val="none" w:sz="0" w:space="0" w:color="auto"/>
            <w:left w:val="none" w:sz="0" w:space="0" w:color="auto"/>
            <w:bottom w:val="none" w:sz="0" w:space="0" w:color="auto"/>
            <w:right w:val="none" w:sz="0" w:space="0" w:color="auto"/>
          </w:divBdr>
        </w:div>
        <w:div w:id="159392235">
          <w:marLeft w:val="0"/>
          <w:marRight w:val="0"/>
          <w:marTop w:val="0"/>
          <w:marBottom w:val="0"/>
          <w:divBdr>
            <w:top w:val="none" w:sz="0" w:space="0" w:color="auto"/>
            <w:left w:val="none" w:sz="0" w:space="0" w:color="auto"/>
            <w:bottom w:val="none" w:sz="0" w:space="0" w:color="auto"/>
            <w:right w:val="none" w:sz="0" w:space="0" w:color="auto"/>
          </w:divBdr>
        </w:div>
        <w:div w:id="1503471273">
          <w:marLeft w:val="0"/>
          <w:marRight w:val="0"/>
          <w:marTop w:val="0"/>
          <w:marBottom w:val="0"/>
          <w:divBdr>
            <w:top w:val="none" w:sz="0" w:space="0" w:color="auto"/>
            <w:left w:val="none" w:sz="0" w:space="0" w:color="auto"/>
            <w:bottom w:val="none" w:sz="0" w:space="0" w:color="auto"/>
            <w:right w:val="none" w:sz="0" w:space="0" w:color="auto"/>
          </w:divBdr>
        </w:div>
      </w:divsChild>
    </w:div>
    <w:div w:id="680014950">
      <w:bodyDiv w:val="1"/>
      <w:marLeft w:val="0"/>
      <w:marRight w:val="0"/>
      <w:marTop w:val="0"/>
      <w:marBottom w:val="0"/>
      <w:divBdr>
        <w:top w:val="none" w:sz="0" w:space="0" w:color="auto"/>
        <w:left w:val="none" w:sz="0" w:space="0" w:color="auto"/>
        <w:bottom w:val="none" w:sz="0" w:space="0" w:color="auto"/>
        <w:right w:val="none" w:sz="0" w:space="0" w:color="auto"/>
      </w:divBdr>
    </w:div>
    <w:div w:id="775370266">
      <w:bodyDiv w:val="1"/>
      <w:marLeft w:val="0"/>
      <w:marRight w:val="0"/>
      <w:marTop w:val="0"/>
      <w:marBottom w:val="0"/>
      <w:divBdr>
        <w:top w:val="none" w:sz="0" w:space="0" w:color="auto"/>
        <w:left w:val="none" w:sz="0" w:space="0" w:color="auto"/>
        <w:bottom w:val="none" w:sz="0" w:space="0" w:color="auto"/>
        <w:right w:val="none" w:sz="0" w:space="0" w:color="auto"/>
      </w:divBdr>
      <w:divsChild>
        <w:div w:id="2034259716">
          <w:marLeft w:val="0"/>
          <w:marRight w:val="0"/>
          <w:marTop w:val="0"/>
          <w:marBottom w:val="0"/>
          <w:divBdr>
            <w:top w:val="none" w:sz="0" w:space="0" w:color="auto"/>
            <w:left w:val="none" w:sz="0" w:space="0" w:color="auto"/>
            <w:bottom w:val="none" w:sz="0" w:space="0" w:color="auto"/>
            <w:right w:val="none" w:sz="0" w:space="0" w:color="auto"/>
          </w:divBdr>
        </w:div>
        <w:div w:id="481770967">
          <w:marLeft w:val="0"/>
          <w:marRight w:val="0"/>
          <w:marTop w:val="0"/>
          <w:marBottom w:val="0"/>
          <w:divBdr>
            <w:top w:val="none" w:sz="0" w:space="0" w:color="auto"/>
            <w:left w:val="none" w:sz="0" w:space="0" w:color="auto"/>
            <w:bottom w:val="none" w:sz="0" w:space="0" w:color="auto"/>
            <w:right w:val="none" w:sz="0" w:space="0" w:color="auto"/>
          </w:divBdr>
        </w:div>
        <w:div w:id="1204102687">
          <w:marLeft w:val="0"/>
          <w:marRight w:val="0"/>
          <w:marTop w:val="0"/>
          <w:marBottom w:val="0"/>
          <w:divBdr>
            <w:top w:val="none" w:sz="0" w:space="0" w:color="auto"/>
            <w:left w:val="none" w:sz="0" w:space="0" w:color="auto"/>
            <w:bottom w:val="none" w:sz="0" w:space="0" w:color="auto"/>
            <w:right w:val="none" w:sz="0" w:space="0" w:color="auto"/>
          </w:divBdr>
        </w:div>
        <w:div w:id="1207596654">
          <w:marLeft w:val="0"/>
          <w:marRight w:val="0"/>
          <w:marTop w:val="0"/>
          <w:marBottom w:val="0"/>
          <w:divBdr>
            <w:top w:val="none" w:sz="0" w:space="0" w:color="auto"/>
            <w:left w:val="none" w:sz="0" w:space="0" w:color="auto"/>
            <w:bottom w:val="none" w:sz="0" w:space="0" w:color="auto"/>
            <w:right w:val="none" w:sz="0" w:space="0" w:color="auto"/>
          </w:divBdr>
        </w:div>
        <w:div w:id="489755386">
          <w:marLeft w:val="0"/>
          <w:marRight w:val="0"/>
          <w:marTop w:val="0"/>
          <w:marBottom w:val="0"/>
          <w:divBdr>
            <w:top w:val="none" w:sz="0" w:space="0" w:color="auto"/>
            <w:left w:val="none" w:sz="0" w:space="0" w:color="auto"/>
            <w:bottom w:val="none" w:sz="0" w:space="0" w:color="auto"/>
            <w:right w:val="none" w:sz="0" w:space="0" w:color="auto"/>
          </w:divBdr>
        </w:div>
        <w:div w:id="314916350">
          <w:marLeft w:val="0"/>
          <w:marRight w:val="0"/>
          <w:marTop w:val="0"/>
          <w:marBottom w:val="0"/>
          <w:divBdr>
            <w:top w:val="none" w:sz="0" w:space="0" w:color="auto"/>
            <w:left w:val="none" w:sz="0" w:space="0" w:color="auto"/>
            <w:bottom w:val="none" w:sz="0" w:space="0" w:color="auto"/>
            <w:right w:val="none" w:sz="0" w:space="0" w:color="auto"/>
          </w:divBdr>
        </w:div>
        <w:div w:id="2116365543">
          <w:marLeft w:val="0"/>
          <w:marRight w:val="0"/>
          <w:marTop w:val="0"/>
          <w:marBottom w:val="0"/>
          <w:divBdr>
            <w:top w:val="none" w:sz="0" w:space="0" w:color="auto"/>
            <w:left w:val="none" w:sz="0" w:space="0" w:color="auto"/>
            <w:bottom w:val="none" w:sz="0" w:space="0" w:color="auto"/>
            <w:right w:val="none" w:sz="0" w:space="0" w:color="auto"/>
          </w:divBdr>
        </w:div>
        <w:div w:id="1762215157">
          <w:marLeft w:val="0"/>
          <w:marRight w:val="0"/>
          <w:marTop w:val="0"/>
          <w:marBottom w:val="0"/>
          <w:divBdr>
            <w:top w:val="none" w:sz="0" w:space="0" w:color="auto"/>
            <w:left w:val="none" w:sz="0" w:space="0" w:color="auto"/>
            <w:bottom w:val="none" w:sz="0" w:space="0" w:color="auto"/>
            <w:right w:val="none" w:sz="0" w:space="0" w:color="auto"/>
          </w:divBdr>
        </w:div>
        <w:div w:id="1896619066">
          <w:marLeft w:val="0"/>
          <w:marRight w:val="0"/>
          <w:marTop w:val="0"/>
          <w:marBottom w:val="0"/>
          <w:divBdr>
            <w:top w:val="none" w:sz="0" w:space="0" w:color="auto"/>
            <w:left w:val="none" w:sz="0" w:space="0" w:color="auto"/>
            <w:bottom w:val="none" w:sz="0" w:space="0" w:color="auto"/>
            <w:right w:val="none" w:sz="0" w:space="0" w:color="auto"/>
          </w:divBdr>
        </w:div>
        <w:div w:id="1240285792">
          <w:marLeft w:val="0"/>
          <w:marRight w:val="0"/>
          <w:marTop w:val="0"/>
          <w:marBottom w:val="0"/>
          <w:divBdr>
            <w:top w:val="none" w:sz="0" w:space="0" w:color="auto"/>
            <w:left w:val="none" w:sz="0" w:space="0" w:color="auto"/>
            <w:bottom w:val="none" w:sz="0" w:space="0" w:color="auto"/>
            <w:right w:val="none" w:sz="0" w:space="0" w:color="auto"/>
          </w:divBdr>
        </w:div>
        <w:div w:id="931935498">
          <w:marLeft w:val="0"/>
          <w:marRight w:val="0"/>
          <w:marTop w:val="0"/>
          <w:marBottom w:val="0"/>
          <w:divBdr>
            <w:top w:val="none" w:sz="0" w:space="0" w:color="auto"/>
            <w:left w:val="none" w:sz="0" w:space="0" w:color="auto"/>
            <w:bottom w:val="none" w:sz="0" w:space="0" w:color="auto"/>
            <w:right w:val="none" w:sz="0" w:space="0" w:color="auto"/>
          </w:divBdr>
        </w:div>
        <w:div w:id="1691103242">
          <w:marLeft w:val="0"/>
          <w:marRight w:val="0"/>
          <w:marTop w:val="0"/>
          <w:marBottom w:val="0"/>
          <w:divBdr>
            <w:top w:val="none" w:sz="0" w:space="0" w:color="auto"/>
            <w:left w:val="none" w:sz="0" w:space="0" w:color="auto"/>
            <w:bottom w:val="none" w:sz="0" w:space="0" w:color="auto"/>
            <w:right w:val="none" w:sz="0" w:space="0" w:color="auto"/>
          </w:divBdr>
        </w:div>
        <w:div w:id="263996065">
          <w:marLeft w:val="0"/>
          <w:marRight w:val="0"/>
          <w:marTop w:val="0"/>
          <w:marBottom w:val="0"/>
          <w:divBdr>
            <w:top w:val="none" w:sz="0" w:space="0" w:color="auto"/>
            <w:left w:val="none" w:sz="0" w:space="0" w:color="auto"/>
            <w:bottom w:val="none" w:sz="0" w:space="0" w:color="auto"/>
            <w:right w:val="none" w:sz="0" w:space="0" w:color="auto"/>
          </w:divBdr>
        </w:div>
        <w:div w:id="904612112">
          <w:marLeft w:val="0"/>
          <w:marRight w:val="0"/>
          <w:marTop w:val="0"/>
          <w:marBottom w:val="0"/>
          <w:divBdr>
            <w:top w:val="none" w:sz="0" w:space="0" w:color="auto"/>
            <w:left w:val="none" w:sz="0" w:space="0" w:color="auto"/>
            <w:bottom w:val="none" w:sz="0" w:space="0" w:color="auto"/>
            <w:right w:val="none" w:sz="0" w:space="0" w:color="auto"/>
          </w:divBdr>
        </w:div>
        <w:div w:id="1410616281">
          <w:marLeft w:val="0"/>
          <w:marRight w:val="0"/>
          <w:marTop w:val="0"/>
          <w:marBottom w:val="0"/>
          <w:divBdr>
            <w:top w:val="none" w:sz="0" w:space="0" w:color="auto"/>
            <w:left w:val="none" w:sz="0" w:space="0" w:color="auto"/>
            <w:bottom w:val="none" w:sz="0" w:space="0" w:color="auto"/>
            <w:right w:val="none" w:sz="0" w:space="0" w:color="auto"/>
          </w:divBdr>
        </w:div>
        <w:div w:id="9961947">
          <w:marLeft w:val="0"/>
          <w:marRight w:val="0"/>
          <w:marTop w:val="0"/>
          <w:marBottom w:val="0"/>
          <w:divBdr>
            <w:top w:val="none" w:sz="0" w:space="0" w:color="auto"/>
            <w:left w:val="none" w:sz="0" w:space="0" w:color="auto"/>
            <w:bottom w:val="none" w:sz="0" w:space="0" w:color="auto"/>
            <w:right w:val="none" w:sz="0" w:space="0" w:color="auto"/>
          </w:divBdr>
        </w:div>
        <w:div w:id="1599098436">
          <w:marLeft w:val="0"/>
          <w:marRight w:val="0"/>
          <w:marTop w:val="0"/>
          <w:marBottom w:val="0"/>
          <w:divBdr>
            <w:top w:val="none" w:sz="0" w:space="0" w:color="auto"/>
            <w:left w:val="none" w:sz="0" w:space="0" w:color="auto"/>
            <w:bottom w:val="none" w:sz="0" w:space="0" w:color="auto"/>
            <w:right w:val="none" w:sz="0" w:space="0" w:color="auto"/>
          </w:divBdr>
        </w:div>
      </w:divsChild>
    </w:div>
    <w:div w:id="857818022">
      <w:bodyDiv w:val="1"/>
      <w:marLeft w:val="0"/>
      <w:marRight w:val="0"/>
      <w:marTop w:val="0"/>
      <w:marBottom w:val="0"/>
      <w:divBdr>
        <w:top w:val="none" w:sz="0" w:space="0" w:color="auto"/>
        <w:left w:val="none" w:sz="0" w:space="0" w:color="auto"/>
        <w:bottom w:val="none" w:sz="0" w:space="0" w:color="auto"/>
        <w:right w:val="none" w:sz="0" w:space="0" w:color="auto"/>
      </w:divBdr>
    </w:div>
    <w:div w:id="930821053">
      <w:bodyDiv w:val="1"/>
      <w:marLeft w:val="0"/>
      <w:marRight w:val="0"/>
      <w:marTop w:val="0"/>
      <w:marBottom w:val="0"/>
      <w:divBdr>
        <w:top w:val="none" w:sz="0" w:space="0" w:color="auto"/>
        <w:left w:val="none" w:sz="0" w:space="0" w:color="auto"/>
        <w:bottom w:val="none" w:sz="0" w:space="0" w:color="auto"/>
        <w:right w:val="none" w:sz="0" w:space="0" w:color="auto"/>
      </w:divBdr>
      <w:divsChild>
        <w:div w:id="1767800817">
          <w:marLeft w:val="0"/>
          <w:marRight w:val="0"/>
          <w:marTop w:val="0"/>
          <w:marBottom w:val="0"/>
          <w:divBdr>
            <w:top w:val="none" w:sz="0" w:space="0" w:color="auto"/>
            <w:left w:val="none" w:sz="0" w:space="0" w:color="auto"/>
            <w:bottom w:val="none" w:sz="0" w:space="0" w:color="auto"/>
            <w:right w:val="none" w:sz="0" w:space="0" w:color="auto"/>
          </w:divBdr>
        </w:div>
        <w:div w:id="461194990">
          <w:marLeft w:val="0"/>
          <w:marRight w:val="0"/>
          <w:marTop w:val="0"/>
          <w:marBottom w:val="0"/>
          <w:divBdr>
            <w:top w:val="none" w:sz="0" w:space="0" w:color="auto"/>
            <w:left w:val="none" w:sz="0" w:space="0" w:color="auto"/>
            <w:bottom w:val="none" w:sz="0" w:space="0" w:color="auto"/>
            <w:right w:val="none" w:sz="0" w:space="0" w:color="auto"/>
          </w:divBdr>
        </w:div>
        <w:div w:id="1497188316">
          <w:marLeft w:val="0"/>
          <w:marRight w:val="0"/>
          <w:marTop w:val="0"/>
          <w:marBottom w:val="0"/>
          <w:divBdr>
            <w:top w:val="none" w:sz="0" w:space="0" w:color="auto"/>
            <w:left w:val="none" w:sz="0" w:space="0" w:color="auto"/>
            <w:bottom w:val="none" w:sz="0" w:space="0" w:color="auto"/>
            <w:right w:val="none" w:sz="0" w:space="0" w:color="auto"/>
          </w:divBdr>
        </w:div>
        <w:div w:id="1532961970">
          <w:marLeft w:val="0"/>
          <w:marRight w:val="0"/>
          <w:marTop w:val="0"/>
          <w:marBottom w:val="0"/>
          <w:divBdr>
            <w:top w:val="none" w:sz="0" w:space="0" w:color="auto"/>
            <w:left w:val="none" w:sz="0" w:space="0" w:color="auto"/>
            <w:bottom w:val="none" w:sz="0" w:space="0" w:color="auto"/>
            <w:right w:val="none" w:sz="0" w:space="0" w:color="auto"/>
          </w:divBdr>
        </w:div>
        <w:div w:id="1509976613">
          <w:marLeft w:val="0"/>
          <w:marRight w:val="0"/>
          <w:marTop w:val="0"/>
          <w:marBottom w:val="0"/>
          <w:divBdr>
            <w:top w:val="none" w:sz="0" w:space="0" w:color="auto"/>
            <w:left w:val="none" w:sz="0" w:space="0" w:color="auto"/>
            <w:bottom w:val="none" w:sz="0" w:space="0" w:color="auto"/>
            <w:right w:val="none" w:sz="0" w:space="0" w:color="auto"/>
          </w:divBdr>
        </w:div>
      </w:divsChild>
    </w:div>
    <w:div w:id="943801819">
      <w:bodyDiv w:val="1"/>
      <w:marLeft w:val="0"/>
      <w:marRight w:val="0"/>
      <w:marTop w:val="0"/>
      <w:marBottom w:val="0"/>
      <w:divBdr>
        <w:top w:val="none" w:sz="0" w:space="0" w:color="auto"/>
        <w:left w:val="none" w:sz="0" w:space="0" w:color="auto"/>
        <w:bottom w:val="none" w:sz="0" w:space="0" w:color="auto"/>
        <w:right w:val="none" w:sz="0" w:space="0" w:color="auto"/>
      </w:divBdr>
    </w:div>
    <w:div w:id="950169309">
      <w:bodyDiv w:val="1"/>
      <w:marLeft w:val="0"/>
      <w:marRight w:val="0"/>
      <w:marTop w:val="0"/>
      <w:marBottom w:val="0"/>
      <w:divBdr>
        <w:top w:val="none" w:sz="0" w:space="0" w:color="auto"/>
        <w:left w:val="none" w:sz="0" w:space="0" w:color="auto"/>
        <w:bottom w:val="none" w:sz="0" w:space="0" w:color="auto"/>
        <w:right w:val="none" w:sz="0" w:space="0" w:color="auto"/>
      </w:divBdr>
    </w:div>
    <w:div w:id="1025715671">
      <w:bodyDiv w:val="1"/>
      <w:marLeft w:val="0"/>
      <w:marRight w:val="0"/>
      <w:marTop w:val="0"/>
      <w:marBottom w:val="0"/>
      <w:divBdr>
        <w:top w:val="none" w:sz="0" w:space="0" w:color="auto"/>
        <w:left w:val="none" w:sz="0" w:space="0" w:color="auto"/>
        <w:bottom w:val="none" w:sz="0" w:space="0" w:color="auto"/>
        <w:right w:val="none" w:sz="0" w:space="0" w:color="auto"/>
      </w:divBdr>
    </w:div>
    <w:div w:id="1103499231">
      <w:bodyDiv w:val="1"/>
      <w:marLeft w:val="0"/>
      <w:marRight w:val="0"/>
      <w:marTop w:val="0"/>
      <w:marBottom w:val="0"/>
      <w:divBdr>
        <w:top w:val="none" w:sz="0" w:space="0" w:color="auto"/>
        <w:left w:val="none" w:sz="0" w:space="0" w:color="auto"/>
        <w:bottom w:val="none" w:sz="0" w:space="0" w:color="auto"/>
        <w:right w:val="none" w:sz="0" w:space="0" w:color="auto"/>
      </w:divBdr>
    </w:div>
    <w:div w:id="1129201857">
      <w:bodyDiv w:val="1"/>
      <w:marLeft w:val="0"/>
      <w:marRight w:val="0"/>
      <w:marTop w:val="0"/>
      <w:marBottom w:val="0"/>
      <w:divBdr>
        <w:top w:val="none" w:sz="0" w:space="0" w:color="auto"/>
        <w:left w:val="none" w:sz="0" w:space="0" w:color="auto"/>
        <w:bottom w:val="none" w:sz="0" w:space="0" w:color="auto"/>
        <w:right w:val="none" w:sz="0" w:space="0" w:color="auto"/>
      </w:divBdr>
    </w:div>
    <w:div w:id="1129664267">
      <w:bodyDiv w:val="1"/>
      <w:marLeft w:val="0"/>
      <w:marRight w:val="0"/>
      <w:marTop w:val="0"/>
      <w:marBottom w:val="0"/>
      <w:divBdr>
        <w:top w:val="none" w:sz="0" w:space="0" w:color="auto"/>
        <w:left w:val="none" w:sz="0" w:space="0" w:color="auto"/>
        <w:bottom w:val="none" w:sz="0" w:space="0" w:color="auto"/>
        <w:right w:val="none" w:sz="0" w:space="0" w:color="auto"/>
      </w:divBdr>
    </w:div>
    <w:div w:id="1163279384">
      <w:bodyDiv w:val="1"/>
      <w:marLeft w:val="0"/>
      <w:marRight w:val="0"/>
      <w:marTop w:val="0"/>
      <w:marBottom w:val="0"/>
      <w:divBdr>
        <w:top w:val="none" w:sz="0" w:space="0" w:color="auto"/>
        <w:left w:val="none" w:sz="0" w:space="0" w:color="auto"/>
        <w:bottom w:val="none" w:sz="0" w:space="0" w:color="auto"/>
        <w:right w:val="none" w:sz="0" w:space="0" w:color="auto"/>
      </w:divBdr>
      <w:divsChild>
        <w:div w:id="663171328">
          <w:marLeft w:val="0"/>
          <w:marRight w:val="0"/>
          <w:marTop w:val="0"/>
          <w:marBottom w:val="0"/>
          <w:divBdr>
            <w:top w:val="none" w:sz="0" w:space="0" w:color="auto"/>
            <w:left w:val="none" w:sz="0" w:space="0" w:color="auto"/>
            <w:bottom w:val="none" w:sz="0" w:space="0" w:color="auto"/>
            <w:right w:val="none" w:sz="0" w:space="0" w:color="auto"/>
          </w:divBdr>
        </w:div>
        <w:div w:id="525561335">
          <w:marLeft w:val="0"/>
          <w:marRight w:val="0"/>
          <w:marTop w:val="0"/>
          <w:marBottom w:val="0"/>
          <w:divBdr>
            <w:top w:val="none" w:sz="0" w:space="0" w:color="auto"/>
            <w:left w:val="none" w:sz="0" w:space="0" w:color="auto"/>
            <w:bottom w:val="none" w:sz="0" w:space="0" w:color="auto"/>
            <w:right w:val="none" w:sz="0" w:space="0" w:color="auto"/>
          </w:divBdr>
        </w:div>
        <w:div w:id="1458794160">
          <w:marLeft w:val="0"/>
          <w:marRight w:val="0"/>
          <w:marTop w:val="0"/>
          <w:marBottom w:val="0"/>
          <w:divBdr>
            <w:top w:val="none" w:sz="0" w:space="0" w:color="auto"/>
            <w:left w:val="none" w:sz="0" w:space="0" w:color="auto"/>
            <w:bottom w:val="none" w:sz="0" w:space="0" w:color="auto"/>
            <w:right w:val="none" w:sz="0" w:space="0" w:color="auto"/>
          </w:divBdr>
        </w:div>
        <w:div w:id="1895697857">
          <w:marLeft w:val="0"/>
          <w:marRight w:val="0"/>
          <w:marTop w:val="0"/>
          <w:marBottom w:val="0"/>
          <w:divBdr>
            <w:top w:val="none" w:sz="0" w:space="0" w:color="auto"/>
            <w:left w:val="none" w:sz="0" w:space="0" w:color="auto"/>
            <w:bottom w:val="none" w:sz="0" w:space="0" w:color="auto"/>
            <w:right w:val="none" w:sz="0" w:space="0" w:color="auto"/>
          </w:divBdr>
        </w:div>
        <w:div w:id="750200223">
          <w:marLeft w:val="0"/>
          <w:marRight w:val="0"/>
          <w:marTop w:val="0"/>
          <w:marBottom w:val="0"/>
          <w:divBdr>
            <w:top w:val="none" w:sz="0" w:space="0" w:color="auto"/>
            <w:left w:val="none" w:sz="0" w:space="0" w:color="auto"/>
            <w:bottom w:val="none" w:sz="0" w:space="0" w:color="auto"/>
            <w:right w:val="none" w:sz="0" w:space="0" w:color="auto"/>
          </w:divBdr>
        </w:div>
      </w:divsChild>
    </w:div>
    <w:div w:id="1273518429">
      <w:bodyDiv w:val="1"/>
      <w:marLeft w:val="0"/>
      <w:marRight w:val="0"/>
      <w:marTop w:val="0"/>
      <w:marBottom w:val="0"/>
      <w:divBdr>
        <w:top w:val="none" w:sz="0" w:space="0" w:color="auto"/>
        <w:left w:val="none" w:sz="0" w:space="0" w:color="auto"/>
        <w:bottom w:val="none" w:sz="0" w:space="0" w:color="auto"/>
        <w:right w:val="none" w:sz="0" w:space="0" w:color="auto"/>
      </w:divBdr>
      <w:divsChild>
        <w:div w:id="1278441773">
          <w:marLeft w:val="0"/>
          <w:marRight w:val="0"/>
          <w:marTop w:val="0"/>
          <w:marBottom w:val="0"/>
          <w:divBdr>
            <w:top w:val="none" w:sz="0" w:space="0" w:color="auto"/>
            <w:left w:val="none" w:sz="0" w:space="0" w:color="auto"/>
            <w:bottom w:val="none" w:sz="0" w:space="0" w:color="auto"/>
            <w:right w:val="none" w:sz="0" w:space="0" w:color="auto"/>
          </w:divBdr>
        </w:div>
        <w:div w:id="1947886566">
          <w:marLeft w:val="0"/>
          <w:marRight w:val="0"/>
          <w:marTop w:val="0"/>
          <w:marBottom w:val="0"/>
          <w:divBdr>
            <w:top w:val="none" w:sz="0" w:space="0" w:color="auto"/>
            <w:left w:val="none" w:sz="0" w:space="0" w:color="auto"/>
            <w:bottom w:val="none" w:sz="0" w:space="0" w:color="auto"/>
            <w:right w:val="none" w:sz="0" w:space="0" w:color="auto"/>
          </w:divBdr>
        </w:div>
        <w:div w:id="1570118703">
          <w:marLeft w:val="0"/>
          <w:marRight w:val="0"/>
          <w:marTop w:val="0"/>
          <w:marBottom w:val="0"/>
          <w:divBdr>
            <w:top w:val="none" w:sz="0" w:space="0" w:color="auto"/>
            <w:left w:val="none" w:sz="0" w:space="0" w:color="auto"/>
            <w:bottom w:val="none" w:sz="0" w:space="0" w:color="auto"/>
            <w:right w:val="none" w:sz="0" w:space="0" w:color="auto"/>
          </w:divBdr>
        </w:div>
        <w:div w:id="358431980">
          <w:marLeft w:val="0"/>
          <w:marRight w:val="0"/>
          <w:marTop w:val="0"/>
          <w:marBottom w:val="0"/>
          <w:divBdr>
            <w:top w:val="none" w:sz="0" w:space="0" w:color="auto"/>
            <w:left w:val="none" w:sz="0" w:space="0" w:color="auto"/>
            <w:bottom w:val="none" w:sz="0" w:space="0" w:color="auto"/>
            <w:right w:val="none" w:sz="0" w:space="0" w:color="auto"/>
          </w:divBdr>
        </w:div>
      </w:divsChild>
    </w:div>
    <w:div w:id="1382436892">
      <w:bodyDiv w:val="1"/>
      <w:marLeft w:val="0"/>
      <w:marRight w:val="0"/>
      <w:marTop w:val="0"/>
      <w:marBottom w:val="0"/>
      <w:divBdr>
        <w:top w:val="none" w:sz="0" w:space="0" w:color="auto"/>
        <w:left w:val="none" w:sz="0" w:space="0" w:color="auto"/>
        <w:bottom w:val="none" w:sz="0" w:space="0" w:color="auto"/>
        <w:right w:val="none" w:sz="0" w:space="0" w:color="auto"/>
      </w:divBdr>
    </w:div>
    <w:div w:id="1393769000">
      <w:bodyDiv w:val="1"/>
      <w:marLeft w:val="0"/>
      <w:marRight w:val="0"/>
      <w:marTop w:val="0"/>
      <w:marBottom w:val="0"/>
      <w:divBdr>
        <w:top w:val="none" w:sz="0" w:space="0" w:color="auto"/>
        <w:left w:val="none" w:sz="0" w:space="0" w:color="auto"/>
        <w:bottom w:val="none" w:sz="0" w:space="0" w:color="auto"/>
        <w:right w:val="none" w:sz="0" w:space="0" w:color="auto"/>
      </w:divBdr>
    </w:div>
    <w:div w:id="1415936043">
      <w:bodyDiv w:val="1"/>
      <w:marLeft w:val="0"/>
      <w:marRight w:val="0"/>
      <w:marTop w:val="0"/>
      <w:marBottom w:val="0"/>
      <w:divBdr>
        <w:top w:val="none" w:sz="0" w:space="0" w:color="auto"/>
        <w:left w:val="none" w:sz="0" w:space="0" w:color="auto"/>
        <w:bottom w:val="none" w:sz="0" w:space="0" w:color="auto"/>
        <w:right w:val="none" w:sz="0" w:space="0" w:color="auto"/>
      </w:divBdr>
    </w:div>
    <w:div w:id="1487211333">
      <w:bodyDiv w:val="1"/>
      <w:marLeft w:val="0"/>
      <w:marRight w:val="0"/>
      <w:marTop w:val="0"/>
      <w:marBottom w:val="0"/>
      <w:divBdr>
        <w:top w:val="none" w:sz="0" w:space="0" w:color="auto"/>
        <w:left w:val="none" w:sz="0" w:space="0" w:color="auto"/>
        <w:bottom w:val="none" w:sz="0" w:space="0" w:color="auto"/>
        <w:right w:val="none" w:sz="0" w:space="0" w:color="auto"/>
      </w:divBdr>
      <w:divsChild>
        <w:div w:id="926577584">
          <w:marLeft w:val="0"/>
          <w:marRight w:val="0"/>
          <w:marTop w:val="0"/>
          <w:marBottom w:val="0"/>
          <w:divBdr>
            <w:top w:val="none" w:sz="0" w:space="0" w:color="auto"/>
            <w:left w:val="none" w:sz="0" w:space="0" w:color="auto"/>
            <w:bottom w:val="none" w:sz="0" w:space="0" w:color="auto"/>
            <w:right w:val="none" w:sz="0" w:space="0" w:color="auto"/>
          </w:divBdr>
        </w:div>
        <w:div w:id="1199856541">
          <w:marLeft w:val="0"/>
          <w:marRight w:val="0"/>
          <w:marTop w:val="0"/>
          <w:marBottom w:val="0"/>
          <w:divBdr>
            <w:top w:val="none" w:sz="0" w:space="0" w:color="auto"/>
            <w:left w:val="none" w:sz="0" w:space="0" w:color="auto"/>
            <w:bottom w:val="none" w:sz="0" w:space="0" w:color="auto"/>
            <w:right w:val="none" w:sz="0" w:space="0" w:color="auto"/>
          </w:divBdr>
        </w:div>
        <w:div w:id="1021783303">
          <w:marLeft w:val="0"/>
          <w:marRight w:val="0"/>
          <w:marTop w:val="0"/>
          <w:marBottom w:val="0"/>
          <w:divBdr>
            <w:top w:val="none" w:sz="0" w:space="0" w:color="auto"/>
            <w:left w:val="none" w:sz="0" w:space="0" w:color="auto"/>
            <w:bottom w:val="none" w:sz="0" w:space="0" w:color="auto"/>
            <w:right w:val="none" w:sz="0" w:space="0" w:color="auto"/>
          </w:divBdr>
        </w:div>
        <w:div w:id="2014648608">
          <w:marLeft w:val="0"/>
          <w:marRight w:val="0"/>
          <w:marTop w:val="0"/>
          <w:marBottom w:val="0"/>
          <w:divBdr>
            <w:top w:val="none" w:sz="0" w:space="0" w:color="auto"/>
            <w:left w:val="none" w:sz="0" w:space="0" w:color="auto"/>
            <w:bottom w:val="none" w:sz="0" w:space="0" w:color="auto"/>
            <w:right w:val="none" w:sz="0" w:space="0" w:color="auto"/>
          </w:divBdr>
        </w:div>
        <w:div w:id="1533760504">
          <w:marLeft w:val="0"/>
          <w:marRight w:val="0"/>
          <w:marTop w:val="0"/>
          <w:marBottom w:val="0"/>
          <w:divBdr>
            <w:top w:val="none" w:sz="0" w:space="0" w:color="auto"/>
            <w:left w:val="none" w:sz="0" w:space="0" w:color="auto"/>
            <w:bottom w:val="none" w:sz="0" w:space="0" w:color="auto"/>
            <w:right w:val="none" w:sz="0" w:space="0" w:color="auto"/>
          </w:divBdr>
        </w:div>
        <w:div w:id="84811741">
          <w:marLeft w:val="0"/>
          <w:marRight w:val="0"/>
          <w:marTop w:val="0"/>
          <w:marBottom w:val="0"/>
          <w:divBdr>
            <w:top w:val="none" w:sz="0" w:space="0" w:color="auto"/>
            <w:left w:val="none" w:sz="0" w:space="0" w:color="auto"/>
            <w:bottom w:val="none" w:sz="0" w:space="0" w:color="auto"/>
            <w:right w:val="none" w:sz="0" w:space="0" w:color="auto"/>
          </w:divBdr>
        </w:div>
        <w:div w:id="622612187">
          <w:marLeft w:val="0"/>
          <w:marRight w:val="0"/>
          <w:marTop w:val="0"/>
          <w:marBottom w:val="0"/>
          <w:divBdr>
            <w:top w:val="none" w:sz="0" w:space="0" w:color="auto"/>
            <w:left w:val="none" w:sz="0" w:space="0" w:color="auto"/>
            <w:bottom w:val="none" w:sz="0" w:space="0" w:color="auto"/>
            <w:right w:val="none" w:sz="0" w:space="0" w:color="auto"/>
          </w:divBdr>
        </w:div>
        <w:div w:id="1108355216">
          <w:marLeft w:val="0"/>
          <w:marRight w:val="0"/>
          <w:marTop w:val="0"/>
          <w:marBottom w:val="0"/>
          <w:divBdr>
            <w:top w:val="none" w:sz="0" w:space="0" w:color="auto"/>
            <w:left w:val="none" w:sz="0" w:space="0" w:color="auto"/>
            <w:bottom w:val="none" w:sz="0" w:space="0" w:color="auto"/>
            <w:right w:val="none" w:sz="0" w:space="0" w:color="auto"/>
          </w:divBdr>
        </w:div>
        <w:div w:id="603660333">
          <w:marLeft w:val="0"/>
          <w:marRight w:val="0"/>
          <w:marTop w:val="0"/>
          <w:marBottom w:val="0"/>
          <w:divBdr>
            <w:top w:val="none" w:sz="0" w:space="0" w:color="auto"/>
            <w:left w:val="none" w:sz="0" w:space="0" w:color="auto"/>
            <w:bottom w:val="none" w:sz="0" w:space="0" w:color="auto"/>
            <w:right w:val="none" w:sz="0" w:space="0" w:color="auto"/>
          </w:divBdr>
        </w:div>
        <w:div w:id="2024243012">
          <w:marLeft w:val="0"/>
          <w:marRight w:val="0"/>
          <w:marTop w:val="0"/>
          <w:marBottom w:val="0"/>
          <w:divBdr>
            <w:top w:val="none" w:sz="0" w:space="0" w:color="auto"/>
            <w:left w:val="none" w:sz="0" w:space="0" w:color="auto"/>
            <w:bottom w:val="none" w:sz="0" w:space="0" w:color="auto"/>
            <w:right w:val="none" w:sz="0" w:space="0" w:color="auto"/>
          </w:divBdr>
        </w:div>
        <w:div w:id="344787107">
          <w:marLeft w:val="0"/>
          <w:marRight w:val="0"/>
          <w:marTop w:val="0"/>
          <w:marBottom w:val="0"/>
          <w:divBdr>
            <w:top w:val="none" w:sz="0" w:space="0" w:color="auto"/>
            <w:left w:val="none" w:sz="0" w:space="0" w:color="auto"/>
            <w:bottom w:val="none" w:sz="0" w:space="0" w:color="auto"/>
            <w:right w:val="none" w:sz="0" w:space="0" w:color="auto"/>
          </w:divBdr>
        </w:div>
        <w:div w:id="1910069853">
          <w:marLeft w:val="0"/>
          <w:marRight w:val="0"/>
          <w:marTop w:val="0"/>
          <w:marBottom w:val="0"/>
          <w:divBdr>
            <w:top w:val="none" w:sz="0" w:space="0" w:color="auto"/>
            <w:left w:val="none" w:sz="0" w:space="0" w:color="auto"/>
            <w:bottom w:val="none" w:sz="0" w:space="0" w:color="auto"/>
            <w:right w:val="none" w:sz="0" w:space="0" w:color="auto"/>
          </w:divBdr>
        </w:div>
        <w:div w:id="1125855334">
          <w:marLeft w:val="0"/>
          <w:marRight w:val="0"/>
          <w:marTop w:val="0"/>
          <w:marBottom w:val="0"/>
          <w:divBdr>
            <w:top w:val="none" w:sz="0" w:space="0" w:color="auto"/>
            <w:left w:val="none" w:sz="0" w:space="0" w:color="auto"/>
            <w:bottom w:val="none" w:sz="0" w:space="0" w:color="auto"/>
            <w:right w:val="none" w:sz="0" w:space="0" w:color="auto"/>
          </w:divBdr>
        </w:div>
        <w:div w:id="1740247866">
          <w:marLeft w:val="0"/>
          <w:marRight w:val="0"/>
          <w:marTop w:val="0"/>
          <w:marBottom w:val="0"/>
          <w:divBdr>
            <w:top w:val="none" w:sz="0" w:space="0" w:color="auto"/>
            <w:left w:val="none" w:sz="0" w:space="0" w:color="auto"/>
            <w:bottom w:val="none" w:sz="0" w:space="0" w:color="auto"/>
            <w:right w:val="none" w:sz="0" w:space="0" w:color="auto"/>
          </w:divBdr>
        </w:div>
        <w:div w:id="791898838">
          <w:marLeft w:val="0"/>
          <w:marRight w:val="0"/>
          <w:marTop w:val="0"/>
          <w:marBottom w:val="0"/>
          <w:divBdr>
            <w:top w:val="none" w:sz="0" w:space="0" w:color="auto"/>
            <w:left w:val="none" w:sz="0" w:space="0" w:color="auto"/>
            <w:bottom w:val="none" w:sz="0" w:space="0" w:color="auto"/>
            <w:right w:val="none" w:sz="0" w:space="0" w:color="auto"/>
          </w:divBdr>
        </w:div>
        <w:div w:id="2026862890">
          <w:marLeft w:val="0"/>
          <w:marRight w:val="0"/>
          <w:marTop w:val="0"/>
          <w:marBottom w:val="0"/>
          <w:divBdr>
            <w:top w:val="none" w:sz="0" w:space="0" w:color="auto"/>
            <w:left w:val="none" w:sz="0" w:space="0" w:color="auto"/>
            <w:bottom w:val="none" w:sz="0" w:space="0" w:color="auto"/>
            <w:right w:val="none" w:sz="0" w:space="0" w:color="auto"/>
          </w:divBdr>
        </w:div>
        <w:div w:id="1483617002">
          <w:marLeft w:val="0"/>
          <w:marRight w:val="0"/>
          <w:marTop w:val="0"/>
          <w:marBottom w:val="0"/>
          <w:divBdr>
            <w:top w:val="none" w:sz="0" w:space="0" w:color="auto"/>
            <w:left w:val="none" w:sz="0" w:space="0" w:color="auto"/>
            <w:bottom w:val="none" w:sz="0" w:space="0" w:color="auto"/>
            <w:right w:val="none" w:sz="0" w:space="0" w:color="auto"/>
          </w:divBdr>
        </w:div>
      </w:divsChild>
    </w:div>
    <w:div w:id="1529022136">
      <w:bodyDiv w:val="1"/>
      <w:marLeft w:val="0"/>
      <w:marRight w:val="0"/>
      <w:marTop w:val="0"/>
      <w:marBottom w:val="0"/>
      <w:divBdr>
        <w:top w:val="none" w:sz="0" w:space="0" w:color="auto"/>
        <w:left w:val="none" w:sz="0" w:space="0" w:color="auto"/>
        <w:bottom w:val="none" w:sz="0" w:space="0" w:color="auto"/>
        <w:right w:val="none" w:sz="0" w:space="0" w:color="auto"/>
      </w:divBdr>
    </w:div>
    <w:div w:id="1606310170">
      <w:bodyDiv w:val="1"/>
      <w:marLeft w:val="0"/>
      <w:marRight w:val="0"/>
      <w:marTop w:val="0"/>
      <w:marBottom w:val="0"/>
      <w:divBdr>
        <w:top w:val="none" w:sz="0" w:space="0" w:color="auto"/>
        <w:left w:val="none" w:sz="0" w:space="0" w:color="auto"/>
        <w:bottom w:val="none" w:sz="0" w:space="0" w:color="auto"/>
        <w:right w:val="none" w:sz="0" w:space="0" w:color="auto"/>
      </w:divBdr>
      <w:divsChild>
        <w:div w:id="177280355">
          <w:marLeft w:val="0"/>
          <w:marRight w:val="0"/>
          <w:marTop w:val="0"/>
          <w:marBottom w:val="0"/>
          <w:divBdr>
            <w:top w:val="none" w:sz="0" w:space="0" w:color="auto"/>
            <w:left w:val="none" w:sz="0" w:space="0" w:color="auto"/>
            <w:bottom w:val="none" w:sz="0" w:space="0" w:color="auto"/>
            <w:right w:val="none" w:sz="0" w:space="0" w:color="auto"/>
          </w:divBdr>
        </w:div>
        <w:div w:id="2117945283">
          <w:marLeft w:val="0"/>
          <w:marRight w:val="0"/>
          <w:marTop w:val="0"/>
          <w:marBottom w:val="0"/>
          <w:divBdr>
            <w:top w:val="none" w:sz="0" w:space="0" w:color="auto"/>
            <w:left w:val="none" w:sz="0" w:space="0" w:color="auto"/>
            <w:bottom w:val="none" w:sz="0" w:space="0" w:color="auto"/>
            <w:right w:val="none" w:sz="0" w:space="0" w:color="auto"/>
          </w:divBdr>
        </w:div>
        <w:div w:id="1000428831">
          <w:marLeft w:val="0"/>
          <w:marRight w:val="0"/>
          <w:marTop w:val="0"/>
          <w:marBottom w:val="0"/>
          <w:divBdr>
            <w:top w:val="none" w:sz="0" w:space="0" w:color="auto"/>
            <w:left w:val="none" w:sz="0" w:space="0" w:color="auto"/>
            <w:bottom w:val="none" w:sz="0" w:space="0" w:color="auto"/>
            <w:right w:val="none" w:sz="0" w:space="0" w:color="auto"/>
          </w:divBdr>
          <w:divsChild>
            <w:div w:id="742603511">
              <w:marLeft w:val="0"/>
              <w:marRight w:val="0"/>
              <w:marTop w:val="0"/>
              <w:marBottom w:val="0"/>
              <w:divBdr>
                <w:top w:val="none" w:sz="0" w:space="0" w:color="auto"/>
                <w:left w:val="none" w:sz="0" w:space="0" w:color="auto"/>
                <w:bottom w:val="none" w:sz="0" w:space="0" w:color="auto"/>
                <w:right w:val="none" w:sz="0" w:space="0" w:color="auto"/>
              </w:divBdr>
            </w:div>
            <w:div w:id="1174108114">
              <w:marLeft w:val="0"/>
              <w:marRight w:val="0"/>
              <w:marTop w:val="0"/>
              <w:marBottom w:val="0"/>
              <w:divBdr>
                <w:top w:val="none" w:sz="0" w:space="0" w:color="auto"/>
                <w:left w:val="none" w:sz="0" w:space="0" w:color="auto"/>
                <w:bottom w:val="none" w:sz="0" w:space="0" w:color="auto"/>
                <w:right w:val="none" w:sz="0" w:space="0" w:color="auto"/>
              </w:divBdr>
            </w:div>
            <w:div w:id="1874883834">
              <w:marLeft w:val="0"/>
              <w:marRight w:val="0"/>
              <w:marTop w:val="0"/>
              <w:marBottom w:val="0"/>
              <w:divBdr>
                <w:top w:val="none" w:sz="0" w:space="0" w:color="auto"/>
                <w:left w:val="none" w:sz="0" w:space="0" w:color="auto"/>
                <w:bottom w:val="none" w:sz="0" w:space="0" w:color="auto"/>
                <w:right w:val="none" w:sz="0" w:space="0" w:color="auto"/>
              </w:divBdr>
            </w:div>
            <w:div w:id="805510707">
              <w:marLeft w:val="0"/>
              <w:marRight w:val="0"/>
              <w:marTop w:val="0"/>
              <w:marBottom w:val="0"/>
              <w:divBdr>
                <w:top w:val="none" w:sz="0" w:space="0" w:color="auto"/>
                <w:left w:val="none" w:sz="0" w:space="0" w:color="auto"/>
                <w:bottom w:val="none" w:sz="0" w:space="0" w:color="auto"/>
                <w:right w:val="none" w:sz="0" w:space="0" w:color="auto"/>
              </w:divBdr>
            </w:div>
            <w:div w:id="384373085">
              <w:marLeft w:val="0"/>
              <w:marRight w:val="0"/>
              <w:marTop w:val="0"/>
              <w:marBottom w:val="0"/>
              <w:divBdr>
                <w:top w:val="none" w:sz="0" w:space="0" w:color="auto"/>
                <w:left w:val="none" w:sz="0" w:space="0" w:color="auto"/>
                <w:bottom w:val="none" w:sz="0" w:space="0" w:color="auto"/>
                <w:right w:val="none" w:sz="0" w:space="0" w:color="auto"/>
              </w:divBdr>
            </w:div>
            <w:div w:id="151651787">
              <w:marLeft w:val="0"/>
              <w:marRight w:val="0"/>
              <w:marTop w:val="0"/>
              <w:marBottom w:val="0"/>
              <w:divBdr>
                <w:top w:val="none" w:sz="0" w:space="0" w:color="auto"/>
                <w:left w:val="none" w:sz="0" w:space="0" w:color="auto"/>
                <w:bottom w:val="none" w:sz="0" w:space="0" w:color="auto"/>
                <w:right w:val="none" w:sz="0" w:space="0" w:color="auto"/>
              </w:divBdr>
            </w:div>
            <w:div w:id="1902472620">
              <w:marLeft w:val="0"/>
              <w:marRight w:val="0"/>
              <w:marTop w:val="0"/>
              <w:marBottom w:val="0"/>
              <w:divBdr>
                <w:top w:val="none" w:sz="0" w:space="0" w:color="auto"/>
                <w:left w:val="none" w:sz="0" w:space="0" w:color="auto"/>
                <w:bottom w:val="none" w:sz="0" w:space="0" w:color="auto"/>
                <w:right w:val="none" w:sz="0" w:space="0" w:color="auto"/>
              </w:divBdr>
            </w:div>
            <w:div w:id="120802956">
              <w:marLeft w:val="0"/>
              <w:marRight w:val="0"/>
              <w:marTop w:val="0"/>
              <w:marBottom w:val="0"/>
              <w:divBdr>
                <w:top w:val="none" w:sz="0" w:space="0" w:color="auto"/>
                <w:left w:val="none" w:sz="0" w:space="0" w:color="auto"/>
                <w:bottom w:val="none" w:sz="0" w:space="0" w:color="auto"/>
                <w:right w:val="none" w:sz="0" w:space="0" w:color="auto"/>
              </w:divBdr>
            </w:div>
            <w:div w:id="1820268487">
              <w:marLeft w:val="0"/>
              <w:marRight w:val="0"/>
              <w:marTop w:val="0"/>
              <w:marBottom w:val="0"/>
              <w:divBdr>
                <w:top w:val="none" w:sz="0" w:space="0" w:color="auto"/>
                <w:left w:val="none" w:sz="0" w:space="0" w:color="auto"/>
                <w:bottom w:val="none" w:sz="0" w:space="0" w:color="auto"/>
                <w:right w:val="none" w:sz="0" w:space="0" w:color="auto"/>
              </w:divBdr>
            </w:div>
            <w:div w:id="758479854">
              <w:marLeft w:val="0"/>
              <w:marRight w:val="0"/>
              <w:marTop w:val="0"/>
              <w:marBottom w:val="0"/>
              <w:divBdr>
                <w:top w:val="none" w:sz="0" w:space="0" w:color="auto"/>
                <w:left w:val="none" w:sz="0" w:space="0" w:color="auto"/>
                <w:bottom w:val="none" w:sz="0" w:space="0" w:color="auto"/>
                <w:right w:val="none" w:sz="0" w:space="0" w:color="auto"/>
              </w:divBdr>
            </w:div>
            <w:div w:id="1957833021">
              <w:marLeft w:val="0"/>
              <w:marRight w:val="0"/>
              <w:marTop w:val="0"/>
              <w:marBottom w:val="0"/>
              <w:divBdr>
                <w:top w:val="none" w:sz="0" w:space="0" w:color="auto"/>
                <w:left w:val="none" w:sz="0" w:space="0" w:color="auto"/>
                <w:bottom w:val="none" w:sz="0" w:space="0" w:color="auto"/>
                <w:right w:val="none" w:sz="0" w:space="0" w:color="auto"/>
              </w:divBdr>
            </w:div>
            <w:div w:id="1263220689">
              <w:marLeft w:val="0"/>
              <w:marRight w:val="0"/>
              <w:marTop w:val="0"/>
              <w:marBottom w:val="0"/>
              <w:divBdr>
                <w:top w:val="none" w:sz="0" w:space="0" w:color="auto"/>
                <w:left w:val="none" w:sz="0" w:space="0" w:color="auto"/>
                <w:bottom w:val="none" w:sz="0" w:space="0" w:color="auto"/>
                <w:right w:val="none" w:sz="0" w:space="0" w:color="auto"/>
              </w:divBdr>
            </w:div>
            <w:div w:id="1354695529">
              <w:marLeft w:val="0"/>
              <w:marRight w:val="0"/>
              <w:marTop w:val="0"/>
              <w:marBottom w:val="0"/>
              <w:divBdr>
                <w:top w:val="none" w:sz="0" w:space="0" w:color="auto"/>
                <w:left w:val="none" w:sz="0" w:space="0" w:color="auto"/>
                <w:bottom w:val="none" w:sz="0" w:space="0" w:color="auto"/>
                <w:right w:val="none" w:sz="0" w:space="0" w:color="auto"/>
              </w:divBdr>
            </w:div>
            <w:div w:id="645403850">
              <w:marLeft w:val="0"/>
              <w:marRight w:val="0"/>
              <w:marTop w:val="0"/>
              <w:marBottom w:val="0"/>
              <w:divBdr>
                <w:top w:val="none" w:sz="0" w:space="0" w:color="auto"/>
                <w:left w:val="none" w:sz="0" w:space="0" w:color="auto"/>
                <w:bottom w:val="none" w:sz="0" w:space="0" w:color="auto"/>
                <w:right w:val="none" w:sz="0" w:space="0" w:color="auto"/>
              </w:divBdr>
            </w:div>
            <w:div w:id="421217776">
              <w:marLeft w:val="0"/>
              <w:marRight w:val="0"/>
              <w:marTop w:val="0"/>
              <w:marBottom w:val="0"/>
              <w:divBdr>
                <w:top w:val="none" w:sz="0" w:space="0" w:color="auto"/>
                <w:left w:val="none" w:sz="0" w:space="0" w:color="auto"/>
                <w:bottom w:val="none" w:sz="0" w:space="0" w:color="auto"/>
                <w:right w:val="none" w:sz="0" w:space="0" w:color="auto"/>
              </w:divBdr>
            </w:div>
            <w:div w:id="1150748229">
              <w:marLeft w:val="0"/>
              <w:marRight w:val="0"/>
              <w:marTop w:val="0"/>
              <w:marBottom w:val="0"/>
              <w:divBdr>
                <w:top w:val="none" w:sz="0" w:space="0" w:color="auto"/>
                <w:left w:val="none" w:sz="0" w:space="0" w:color="auto"/>
                <w:bottom w:val="none" w:sz="0" w:space="0" w:color="auto"/>
                <w:right w:val="none" w:sz="0" w:space="0" w:color="auto"/>
              </w:divBdr>
            </w:div>
            <w:div w:id="320619163">
              <w:marLeft w:val="0"/>
              <w:marRight w:val="0"/>
              <w:marTop w:val="0"/>
              <w:marBottom w:val="0"/>
              <w:divBdr>
                <w:top w:val="none" w:sz="0" w:space="0" w:color="auto"/>
                <w:left w:val="none" w:sz="0" w:space="0" w:color="auto"/>
                <w:bottom w:val="none" w:sz="0" w:space="0" w:color="auto"/>
                <w:right w:val="none" w:sz="0" w:space="0" w:color="auto"/>
              </w:divBdr>
            </w:div>
            <w:div w:id="1109473937">
              <w:marLeft w:val="0"/>
              <w:marRight w:val="0"/>
              <w:marTop w:val="0"/>
              <w:marBottom w:val="0"/>
              <w:divBdr>
                <w:top w:val="none" w:sz="0" w:space="0" w:color="auto"/>
                <w:left w:val="none" w:sz="0" w:space="0" w:color="auto"/>
                <w:bottom w:val="none" w:sz="0" w:space="0" w:color="auto"/>
                <w:right w:val="none" w:sz="0" w:space="0" w:color="auto"/>
              </w:divBdr>
            </w:div>
            <w:div w:id="182791490">
              <w:marLeft w:val="0"/>
              <w:marRight w:val="0"/>
              <w:marTop w:val="0"/>
              <w:marBottom w:val="0"/>
              <w:divBdr>
                <w:top w:val="none" w:sz="0" w:space="0" w:color="auto"/>
                <w:left w:val="none" w:sz="0" w:space="0" w:color="auto"/>
                <w:bottom w:val="none" w:sz="0" w:space="0" w:color="auto"/>
                <w:right w:val="none" w:sz="0" w:space="0" w:color="auto"/>
              </w:divBdr>
            </w:div>
            <w:div w:id="2001688156">
              <w:marLeft w:val="0"/>
              <w:marRight w:val="0"/>
              <w:marTop w:val="0"/>
              <w:marBottom w:val="0"/>
              <w:divBdr>
                <w:top w:val="none" w:sz="0" w:space="0" w:color="auto"/>
                <w:left w:val="none" w:sz="0" w:space="0" w:color="auto"/>
                <w:bottom w:val="none" w:sz="0" w:space="0" w:color="auto"/>
                <w:right w:val="none" w:sz="0" w:space="0" w:color="auto"/>
              </w:divBdr>
            </w:div>
          </w:divsChild>
        </w:div>
        <w:div w:id="804355360">
          <w:marLeft w:val="0"/>
          <w:marRight w:val="0"/>
          <w:marTop w:val="0"/>
          <w:marBottom w:val="0"/>
          <w:divBdr>
            <w:top w:val="none" w:sz="0" w:space="0" w:color="auto"/>
            <w:left w:val="none" w:sz="0" w:space="0" w:color="auto"/>
            <w:bottom w:val="none" w:sz="0" w:space="0" w:color="auto"/>
            <w:right w:val="none" w:sz="0" w:space="0" w:color="auto"/>
          </w:divBdr>
          <w:divsChild>
            <w:div w:id="1876459316">
              <w:marLeft w:val="0"/>
              <w:marRight w:val="0"/>
              <w:marTop w:val="0"/>
              <w:marBottom w:val="0"/>
              <w:divBdr>
                <w:top w:val="none" w:sz="0" w:space="0" w:color="auto"/>
                <w:left w:val="none" w:sz="0" w:space="0" w:color="auto"/>
                <w:bottom w:val="none" w:sz="0" w:space="0" w:color="auto"/>
                <w:right w:val="none" w:sz="0" w:space="0" w:color="auto"/>
              </w:divBdr>
            </w:div>
            <w:div w:id="1339188193">
              <w:marLeft w:val="0"/>
              <w:marRight w:val="0"/>
              <w:marTop w:val="0"/>
              <w:marBottom w:val="0"/>
              <w:divBdr>
                <w:top w:val="none" w:sz="0" w:space="0" w:color="auto"/>
                <w:left w:val="none" w:sz="0" w:space="0" w:color="auto"/>
                <w:bottom w:val="none" w:sz="0" w:space="0" w:color="auto"/>
                <w:right w:val="none" w:sz="0" w:space="0" w:color="auto"/>
              </w:divBdr>
            </w:div>
            <w:div w:id="1440375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2732039">
      <w:bodyDiv w:val="1"/>
      <w:marLeft w:val="0"/>
      <w:marRight w:val="0"/>
      <w:marTop w:val="0"/>
      <w:marBottom w:val="0"/>
      <w:divBdr>
        <w:top w:val="none" w:sz="0" w:space="0" w:color="auto"/>
        <w:left w:val="none" w:sz="0" w:space="0" w:color="auto"/>
        <w:bottom w:val="none" w:sz="0" w:space="0" w:color="auto"/>
        <w:right w:val="none" w:sz="0" w:space="0" w:color="auto"/>
      </w:divBdr>
    </w:div>
    <w:div w:id="1676376360">
      <w:bodyDiv w:val="1"/>
      <w:marLeft w:val="0"/>
      <w:marRight w:val="0"/>
      <w:marTop w:val="0"/>
      <w:marBottom w:val="0"/>
      <w:divBdr>
        <w:top w:val="none" w:sz="0" w:space="0" w:color="auto"/>
        <w:left w:val="none" w:sz="0" w:space="0" w:color="auto"/>
        <w:bottom w:val="none" w:sz="0" w:space="0" w:color="auto"/>
        <w:right w:val="none" w:sz="0" w:space="0" w:color="auto"/>
      </w:divBdr>
    </w:div>
    <w:div w:id="1703018889">
      <w:bodyDiv w:val="1"/>
      <w:marLeft w:val="0"/>
      <w:marRight w:val="0"/>
      <w:marTop w:val="0"/>
      <w:marBottom w:val="0"/>
      <w:divBdr>
        <w:top w:val="none" w:sz="0" w:space="0" w:color="auto"/>
        <w:left w:val="none" w:sz="0" w:space="0" w:color="auto"/>
        <w:bottom w:val="none" w:sz="0" w:space="0" w:color="auto"/>
        <w:right w:val="none" w:sz="0" w:space="0" w:color="auto"/>
      </w:divBdr>
      <w:divsChild>
        <w:div w:id="1987467288">
          <w:marLeft w:val="0"/>
          <w:marRight w:val="0"/>
          <w:marTop w:val="0"/>
          <w:marBottom w:val="0"/>
          <w:divBdr>
            <w:top w:val="none" w:sz="0" w:space="0" w:color="auto"/>
            <w:left w:val="none" w:sz="0" w:space="0" w:color="auto"/>
            <w:bottom w:val="none" w:sz="0" w:space="0" w:color="auto"/>
            <w:right w:val="none" w:sz="0" w:space="0" w:color="auto"/>
          </w:divBdr>
        </w:div>
        <w:div w:id="617030158">
          <w:marLeft w:val="0"/>
          <w:marRight w:val="0"/>
          <w:marTop w:val="0"/>
          <w:marBottom w:val="0"/>
          <w:divBdr>
            <w:top w:val="none" w:sz="0" w:space="0" w:color="auto"/>
            <w:left w:val="none" w:sz="0" w:space="0" w:color="auto"/>
            <w:bottom w:val="none" w:sz="0" w:space="0" w:color="auto"/>
            <w:right w:val="none" w:sz="0" w:space="0" w:color="auto"/>
          </w:divBdr>
        </w:div>
        <w:div w:id="348339334">
          <w:marLeft w:val="0"/>
          <w:marRight w:val="0"/>
          <w:marTop w:val="0"/>
          <w:marBottom w:val="0"/>
          <w:divBdr>
            <w:top w:val="none" w:sz="0" w:space="0" w:color="auto"/>
            <w:left w:val="none" w:sz="0" w:space="0" w:color="auto"/>
            <w:bottom w:val="none" w:sz="0" w:space="0" w:color="auto"/>
            <w:right w:val="none" w:sz="0" w:space="0" w:color="auto"/>
          </w:divBdr>
        </w:div>
        <w:div w:id="1206790109">
          <w:marLeft w:val="0"/>
          <w:marRight w:val="0"/>
          <w:marTop w:val="0"/>
          <w:marBottom w:val="0"/>
          <w:divBdr>
            <w:top w:val="none" w:sz="0" w:space="0" w:color="auto"/>
            <w:left w:val="none" w:sz="0" w:space="0" w:color="auto"/>
            <w:bottom w:val="none" w:sz="0" w:space="0" w:color="auto"/>
            <w:right w:val="none" w:sz="0" w:space="0" w:color="auto"/>
          </w:divBdr>
        </w:div>
        <w:div w:id="790176128">
          <w:marLeft w:val="0"/>
          <w:marRight w:val="0"/>
          <w:marTop w:val="0"/>
          <w:marBottom w:val="0"/>
          <w:divBdr>
            <w:top w:val="none" w:sz="0" w:space="0" w:color="auto"/>
            <w:left w:val="none" w:sz="0" w:space="0" w:color="auto"/>
            <w:bottom w:val="none" w:sz="0" w:space="0" w:color="auto"/>
            <w:right w:val="none" w:sz="0" w:space="0" w:color="auto"/>
          </w:divBdr>
        </w:div>
        <w:div w:id="1686713450">
          <w:marLeft w:val="0"/>
          <w:marRight w:val="0"/>
          <w:marTop w:val="0"/>
          <w:marBottom w:val="0"/>
          <w:divBdr>
            <w:top w:val="none" w:sz="0" w:space="0" w:color="auto"/>
            <w:left w:val="none" w:sz="0" w:space="0" w:color="auto"/>
            <w:bottom w:val="none" w:sz="0" w:space="0" w:color="auto"/>
            <w:right w:val="none" w:sz="0" w:space="0" w:color="auto"/>
          </w:divBdr>
        </w:div>
        <w:div w:id="212542850">
          <w:marLeft w:val="0"/>
          <w:marRight w:val="0"/>
          <w:marTop w:val="0"/>
          <w:marBottom w:val="0"/>
          <w:divBdr>
            <w:top w:val="none" w:sz="0" w:space="0" w:color="auto"/>
            <w:left w:val="none" w:sz="0" w:space="0" w:color="auto"/>
            <w:bottom w:val="none" w:sz="0" w:space="0" w:color="auto"/>
            <w:right w:val="none" w:sz="0" w:space="0" w:color="auto"/>
          </w:divBdr>
        </w:div>
        <w:div w:id="684483105">
          <w:marLeft w:val="0"/>
          <w:marRight w:val="0"/>
          <w:marTop w:val="0"/>
          <w:marBottom w:val="0"/>
          <w:divBdr>
            <w:top w:val="none" w:sz="0" w:space="0" w:color="auto"/>
            <w:left w:val="none" w:sz="0" w:space="0" w:color="auto"/>
            <w:bottom w:val="none" w:sz="0" w:space="0" w:color="auto"/>
            <w:right w:val="none" w:sz="0" w:space="0" w:color="auto"/>
          </w:divBdr>
        </w:div>
        <w:div w:id="690835699">
          <w:marLeft w:val="0"/>
          <w:marRight w:val="0"/>
          <w:marTop w:val="0"/>
          <w:marBottom w:val="0"/>
          <w:divBdr>
            <w:top w:val="none" w:sz="0" w:space="0" w:color="auto"/>
            <w:left w:val="none" w:sz="0" w:space="0" w:color="auto"/>
            <w:bottom w:val="none" w:sz="0" w:space="0" w:color="auto"/>
            <w:right w:val="none" w:sz="0" w:space="0" w:color="auto"/>
          </w:divBdr>
        </w:div>
        <w:div w:id="620916002">
          <w:marLeft w:val="0"/>
          <w:marRight w:val="0"/>
          <w:marTop w:val="0"/>
          <w:marBottom w:val="0"/>
          <w:divBdr>
            <w:top w:val="none" w:sz="0" w:space="0" w:color="auto"/>
            <w:left w:val="none" w:sz="0" w:space="0" w:color="auto"/>
            <w:bottom w:val="none" w:sz="0" w:space="0" w:color="auto"/>
            <w:right w:val="none" w:sz="0" w:space="0" w:color="auto"/>
          </w:divBdr>
        </w:div>
        <w:div w:id="1985160846">
          <w:marLeft w:val="0"/>
          <w:marRight w:val="0"/>
          <w:marTop w:val="0"/>
          <w:marBottom w:val="0"/>
          <w:divBdr>
            <w:top w:val="none" w:sz="0" w:space="0" w:color="auto"/>
            <w:left w:val="none" w:sz="0" w:space="0" w:color="auto"/>
            <w:bottom w:val="none" w:sz="0" w:space="0" w:color="auto"/>
            <w:right w:val="none" w:sz="0" w:space="0" w:color="auto"/>
          </w:divBdr>
        </w:div>
        <w:div w:id="831726535">
          <w:marLeft w:val="0"/>
          <w:marRight w:val="0"/>
          <w:marTop w:val="0"/>
          <w:marBottom w:val="0"/>
          <w:divBdr>
            <w:top w:val="none" w:sz="0" w:space="0" w:color="auto"/>
            <w:left w:val="none" w:sz="0" w:space="0" w:color="auto"/>
            <w:bottom w:val="none" w:sz="0" w:space="0" w:color="auto"/>
            <w:right w:val="none" w:sz="0" w:space="0" w:color="auto"/>
          </w:divBdr>
        </w:div>
        <w:div w:id="970669133">
          <w:marLeft w:val="0"/>
          <w:marRight w:val="0"/>
          <w:marTop w:val="0"/>
          <w:marBottom w:val="0"/>
          <w:divBdr>
            <w:top w:val="none" w:sz="0" w:space="0" w:color="auto"/>
            <w:left w:val="none" w:sz="0" w:space="0" w:color="auto"/>
            <w:bottom w:val="none" w:sz="0" w:space="0" w:color="auto"/>
            <w:right w:val="none" w:sz="0" w:space="0" w:color="auto"/>
          </w:divBdr>
        </w:div>
        <w:div w:id="157039810">
          <w:marLeft w:val="0"/>
          <w:marRight w:val="0"/>
          <w:marTop w:val="0"/>
          <w:marBottom w:val="0"/>
          <w:divBdr>
            <w:top w:val="none" w:sz="0" w:space="0" w:color="auto"/>
            <w:left w:val="none" w:sz="0" w:space="0" w:color="auto"/>
            <w:bottom w:val="none" w:sz="0" w:space="0" w:color="auto"/>
            <w:right w:val="none" w:sz="0" w:space="0" w:color="auto"/>
          </w:divBdr>
        </w:div>
        <w:div w:id="2128043178">
          <w:marLeft w:val="0"/>
          <w:marRight w:val="0"/>
          <w:marTop w:val="0"/>
          <w:marBottom w:val="0"/>
          <w:divBdr>
            <w:top w:val="none" w:sz="0" w:space="0" w:color="auto"/>
            <w:left w:val="none" w:sz="0" w:space="0" w:color="auto"/>
            <w:bottom w:val="none" w:sz="0" w:space="0" w:color="auto"/>
            <w:right w:val="none" w:sz="0" w:space="0" w:color="auto"/>
          </w:divBdr>
        </w:div>
        <w:div w:id="2142992671">
          <w:marLeft w:val="0"/>
          <w:marRight w:val="0"/>
          <w:marTop w:val="0"/>
          <w:marBottom w:val="0"/>
          <w:divBdr>
            <w:top w:val="none" w:sz="0" w:space="0" w:color="auto"/>
            <w:left w:val="none" w:sz="0" w:space="0" w:color="auto"/>
            <w:bottom w:val="none" w:sz="0" w:space="0" w:color="auto"/>
            <w:right w:val="none" w:sz="0" w:space="0" w:color="auto"/>
          </w:divBdr>
        </w:div>
        <w:div w:id="262959526">
          <w:marLeft w:val="0"/>
          <w:marRight w:val="0"/>
          <w:marTop w:val="0"/>
          <w:marBottom w:val="0"/>
          <w:divBdr>
            <w:top w:val="none" w:sz="0" w:space="0" w:color="auto"/>
            <w:left w:val="none" w:sz="0" w:space="0" w:color="auto"/>
            <w:bottom w:val="none" w:sz="0" w:space="0" w:color="auto"/>
            <w:right w:val="none" w:sz="0" w:space="0" w:color="auto"/>
          </w:divBdr>
        </w:div>
        <w:div w:id="887373990">
          <w:marLeft w:val="0"/>
          <w:marRight w:val="0"/>
          <w:marTop w:val="0"/>
          <w:marBottom w:val="0"/>
          <w:divBdr>
            <w:top w:val="none" w:sz="0" w:space="0" w:color="auto"/>
            <w:left w:val="none" w:sz="0" w:space="0" w:color="auto"/>
            <w:bottom w:val="none" w:sz="0" w:space="0" w:color="auto"/>
            <w:right w:val="none" w:sz="0" w:space="0" w:color="auto"/>
          </w:divBdr>
        </w:div>
        <w:div w:id="1893926404">
          <w:marLeft w:val="0"/>
          <w:marRight w:val="0"/>
          <w:marTop w:val="0"/>
          <w:marBottom w:val="0"/>
          <w:divBdr>
            <w:top w:val="none" w:sz="0" w:space="0" w:color="auto"/>
            <w:left w:val="none" w:sz="0" w:space="0" w:color="auto"/>
            <w:bottom w:val="none" w:sz="0" w:space="0" w:color="auto"/>
            <w:right w:val="none" w:sz="0" w:space="0" w:color="auto"/>
          </w:divBdr>
        </w:div>
        <w:div w:id="1974943494">
          <w:marLeft w:val="0"/>
          <w:marRight w:val="0"/>
          <w:marTop w:val="0"/>
          <w:marBottom w:val="0"/>
          <w:divBdr>
            <w:top w:val="none" w:sz="0" w:space="0" w:color="auto"/>
            <w:left w:val="none" w:sz="0" w:space="0" w:color="auto"/>
            <w:bottom w:val="none" w:sz="0" w:space="0" w:color="auto"/>
            <w:right w:val="none" w:sz="0" w:space="0" w:color="auto"/>
          </w:divBdr>
        </w:div>
      </w:divsChild>
    </w:div>
    <w:div w:id="1747265094">
      <w:bodyDiv w:val="1"/>
      <w:marLeft w:val="0"/>
      <w:marRight w:val="0"/>
      <w:marTop w:val="0"/>
      <w:marBottom w:val="0"/>
      <w:divBdr>
        <w:top w:val="none" w:sz="0" w:space="0" w:color="auto"/>
        <w:left w:val="none" w:sz="0" w:space="0" w:color="auto"/>
        <w:bottom w:val="none" w:sz="0" w:space="0" w:color="auto"/>
        <w:right w:val="none" w:sz="0" w:space="0" w:color="auto"/>
      </w:divBdr>
      <w:divsChild>
        <w:div w:id="697508350">
          <w:marLeft w:val="0"/>
          <w:marRight w:val="0"/>
          <w:marTop w:val="0"/>
          <w:marBottom w:val="0"/>
          <w:divBdr>
            <w:top w:val="none" w:sz="0" w:space="0" w:color="auto"/>
            <w:left w:val="none" w:sz="0" w:space="0" w:color="auto"/>
            <w:bottom w:val="none" w:sz="0" w:space="0" w:color="auto"/>
            <w:right w:val="none" w:sz="0" w:space="0" w:color="auto"/>
          </w:divBdr>
          <w:divsChild>
            <w:div w:id="1677146623">
              <w:marLeft w:val="0"/>
              <w:marRight w:val="0"/>
              <w:marTop w:val="0"/>
              <w:marBottom w:val="0"/>
              <w:divBdr>
                <w:top w:val="none" w:sz="0" w:space="0" w:color="auto"/>
                <w:left w:val="none" w:sz="0" w:space="0" w:color="auto"/>
                <w:bottom w:val="none" w:sz="0" w:space="0" w:color="auto"/>
                <w:right w:val="none" w:sz="0" w:space="0" w:color="auto"/>
              </w:divBdr>
            </w:div>
            <w:div w:id="191234736">
              <w:marLeft w:val="0"/>
              <w:marRight w:val="0"/>
              <w:marTop w:val="0"/>
              <w:marBottom w:val="0"/>
              <w:divBdr>
                <w:top w:val="none" w:sz="0" w:space="0" w:color="auto"/>
                <w:left w:val="none" w:sz="0" w:space="0" w:color="auto"/>
                <w:bottom w:val="none" w:sz="0" w:space="0" w:color="auto"/>
                <w:right w:val="none" w:sz="0" w:space="0" w:color="auto"/>
              </w:divBdr>
            </w:div>
            <w:div w:id="819230345">
              <w:marLeft w:val="0"/>
              <w:marRight w:val="0"/>
              <w:marTop w:val="0"/>
              <w:marBottom w:val="0"/>
              <w:divBdr>
                <w:top w:val="none" w:sz="0" w:space="0" w:color="auto"/>
                <w:left w:val="none" w:sz="0" w:space="0" w:color="auto"/>
                <w:bottom w:val="none" w:sz="0" w:space="0" w:color="auto"/>
                <w:right w:val="none" w:sz="0" w:space="0" w:color="auto"/>
              </w:divBdr>
            </w:div>
            <w:div w:id="56978468">
              <w:marLeft w:val="0"/>
              <w:marRight w:val="0"/>
              <w:marTop w:val="0"/>
              <w:marBottom w:val="0"/>
              <w:divBdr>
                <w:top w:val="none" w:sz="0" w:space="0" w:color="auto"/>
                <w:left w:val="none" w:sz="0" w:space="0" w:color="auto"/>
                <w:bottom w:val="none" w:sz="0" w:space="0" w:color="auto"/>
                <w:right w:val="none" w:sz="0" w:space="0" w:color="auto"/>
              </w:divBdr>
            </w:div>
            <w:div w:id="2091613824">
              <w:marLeft w:val="0"/>
              <w:marRight w:val="0"/>
              <w:marTop w:val="0"/>
              <w:marBottom w:val="0"/>
              <w:divBdr>
                <w:top w:val="none" w:sz="0" w:space="0" w:color="auto"/>
                <w:left w:val="none" w:sz="0" w:space="0" w:color="auto"/>
                <w:bottom w:val="none" w:sz="0" w:space="0" w:color="auto"/>
                <w:right w:val="none" w:sz="0" w:space="0" w:color="auto"/>
              </w:divBdr>
            </w:div>
            <w:div w:id="285621473">
              <w:marLeft w:val="0"/>
              <w:marRight w:val="0"/>
              <w:marTop w:val="0"/>
              <w:marBottom w:val="0"/>
              <w:divBdr>
                <w:top w:val="none" w:sz="0" w:space="0" w:color="auto"/>
                <w:left w:val="none" w:sz="0" w:space="0" w:color="auto"/>
                <w:bottom w:val="none" w:sz="0" w:space="0" w:color="auto"/>
                <w:right w:val="none" w:sz="0" w:space="0" w:color="auto"/>
              </w:divBdr>
            </w:div>
            <w:div w:id="179702180">
              <w:marLeft w:val="0"/>
              <w:marRight w:val="0"/>
              <w:marTop w:val="0"/>
              <w:marBottom w:val="0"/>
              <w:divBdr>
                <w:top w:val="none" w:sz="0" w:space="0" w:color="auto"/>
                <w:left w:val="none" w:sz="0" w:space="0" w:color="auto"/>
                <w:bottom w:val="none" w:sz="0" w:space="0" w:color="auto"/>
                <w:right w:val="none" w:sz="0" w:space="0" w:color="auto"/>
              </w:divBdr>
            </w:div>
            <w:div w:id="1871260030">
              <w:marLeft w:val="0"/>
              <w:marRight w:val="0"/>
              <w:marTop w:val="0"/>
              <w:marBottom w:val="0"/>
              <w:divBdr>
                <w:top w:val="none" w:sz="0" w:space="0" w:color="auto"/>
                <w:left w:val="none" w:sz="0" w:space="0" w:color="auto"/>
                <w:bottom w:val="none" w:sz="0" w:space="0" w:color="auto"/>
                <w:right w:val="none" w:sz="0" w:space="0" w:color="auto"/>
              </w:divBdr>
            </w:div>
            <w:div w:id="1252356332">
              <w:marLeft w:val="0"/>
              <w:marRight w:val="0"/>
              <w:marTop w:val="0"/>
              <w:marBottom w:val="0"/>
              <w:divBdr>
                <w:top w:val="none" w:sz="0" w:space="0" w:color="auto"/>
                <w:left w:val="none" w:sz="0" w:space="0" w:color="auto"/>
                <w:bottom w:val="none" w:sz="0" w:space="0" w:color="auto"/>
                <w:right w:val="none" w:sz="0" w:space="0" w:color="auto"/>
              </w:divBdr>
            </w:div>
          </w:divsChild>
        </w:div>
        <w:div w:id="1288128002">
          <w:marLeft w:val="0"/>
          <w:marRight w:val="0"/>
          <w:marTop w:val="0"/>
          <w:marBottom w:val="0"/>
          <w:divBdr>
            <w:top w:val="none" w:sz="0" w:space="0" w:color="auto"/>
            <w:left w:val="none" w:sz="0" w:space="0" w:color="auto"/>
            <w:bottom w:val="none" w:sz="0" w:space="0" w:color="auto"/>
            <w:right w:val="none" w:sz="0" w:space="0" w:color="auto"/>
          </w:divBdr>
          <w:divsChild>
            <w:div w:id="366444284">
              <w:marLeft w:val="0"/>
              <w:marRight w:val="0"/>
              <w:marTop w:val="0"/>
              <w:marBottom w:val="0"/>
              <w:divBdr>
                <w:top w:val="none" w:sz="0" w:space="0" w:color="auto"/>
                <w:left w:val="none" w:sz="0" w:space="0" w:color="auto"/>
                <w:bottom w:val="none" w:sz="0" w:space="0" w:color="auto"/>
                <w:right w:val="none" w:sz="0" w:space="0" w:color="auto"/>
              </w:divBdr>
            </w:div>
            <w:div w:id="878198811">
              <w:marLeft w:val="0"/>
              <w:marRight w:val="0"/>
              <w:marTop w:val="0"/>
              <w:marBottom w:val="0"/>
              <w:divBdr>
                <w:top w:val="none" w:sz="0" w:space="0" w:color="auto"/>
                <w:left w:val="none" w:sz="0" w:space="0" w:color="auto"/>
                <w:bottom w:val="none" w:sz="0" w:space="0" w:color="auto"/>
                <w:right w:val="none" w:sz="0" w:space="0" w:color="auto"/>
              </w:divBdr>
            </w:div>
            <w:div w:id="61562965">
              <w:marLeft w:val="0"/>
              <w:marRight w:val="0"/>
              <w:marTop w:val="0"/>
              <w:marBottom w:val="0"/>
              <w:divBdr>
                <w:top w:val="none" w:sz="0" w:space="0" w:color="auto"/>
                <w:left w:val="none" w:sz="0" w:space="0" w:color="auto"/>
                <w:bottom w:val="none" w:sz="0" w:space="0" w:color="auto"/>
                <w:right w:val="none" w:sz="0" w:space="0" w:color="auto"/>
              </w:divBdr>
            </w:div>
            <w:div w:id="1473324878">
              <w:marLeft w:val="0"/>
              <w:marRight w:val="0"/>
              <w:marTop w:val="0"/>
              <w:marBottom w:val="0"/>
              <w:divBdr>
                <w:top w:val="none" w:sz="0" w:space="0" w:color="auto"/>
                <w:left w:val="none" w:sz="0" w:space="0" w:color="auto"/>
                <w:bottom w:val="none" w:sz="0" w:space="0" w:color="auto"/>
                <w:right w:val="none" w:sz="0" w:space="0" w:color="auto"/>
              </w:divBdr>
            </w:div>
            <w:div w:id="202719210">
              <w:marLeft w:val="0"/>
              <w:marRight w:val="0"/>
              <w:marTop w:val="0"/>
              <w:marBottom w:val="0"/>
              <w:divBdr>
                <w:top w:val="none" w:sz="0" w:space="0" w:color="auto"/>
                <w:left w:val="none" w:sz="0" w:space="0" w:color="auto"/>
                <w:bottom w:val="none" w:sz="0" w:space="0" w:color="auto"/>
                <w:right w:val="none" w:sz="0" w:space="0" w:color="auto"/>
              </w:divBdr>
            </w:div>
            <w:div w:id="1956328623">
              <w:marLeft w:val="0"/>
              <w:marRight w:val="0"/>
              <w:marTop w:val="0"/>
              <w:marBottom w:val="0"/>
              <w:divBdr>
                <w:top w:val="none" w:sz="0" w:space="0" w:color="auto"/>
                <w:left w:val="none" w:sz="0" w:space="0" w:color="auto"/>
                <w:bottom w:val="none" w:sz="0" w:space="0" w:color="auto"/>
                <w:right w:val="none" w:sz="0" w:space="0" w:color="auto"/>
              </w:divBdr>
            </w:div>
            <w:div w:id="1817263117">
              <w:marLeft w:val="0"/>
              <w:marRight w:val="0"/>
              <w:marTop w:val="0"/>
              <w:marBottom w:val="0"/>
              <w:divBdr>
                <w:top w:val="none" w:sz="0" w:space="0" w:color="auto"/>
                <w:left w:val="none" w:sz="0" w:space="0" w:color="auto"/>
                <w:bottom w:val="none" w:sz="0" w:space="0" w:color="auto"/>
                <w:right w:val="none" w:sz="0" w:space="0" w:color="auto"/>
              </w:divBdr>
            </w:div>
            <w:div w:id="1171291423">
              <w:marLeft w:val="0"/>
              <w:marRight w:val="0"/>
              <w:marTop w:val="0"/>
              <w:marBottom w:val="0"/>
              <w:divBdr>
                <w:top w:val="none" w:sz="0" w:space="0" w:color="auto"/>
                <w:left w:val="none" w:sz="0" w:space="0" w:color="auto"/>
                <w:bottom w:val="none" w:sz="0" w:space="0" w:color="auto"/>
                <w:right w:val="none" w:sz="0" w:space="0" w:color="auto"/>
              </w:divBdr>
            </w:div>
            <w:div w:id="700471165">
              <w:marLeft w:val="0"/>
              <w:marRight w:val="0"/>
              <w:marTop w:val="0"/>
              <w:marBottom w:val="0"/>
              <w:divBdr>
                <w:top w:val="none" w:sz="0" w:space="0" w:color="auto"/>
                <w:left w:val="none" w:sz="0" w:space="0" w:color="auto"/>
                <w:bottom w:val="none" w:sz="0" w:space="0" w:color="auto"/>
                <w:right w:val="none" w:sz="0" w:space="0" w:color="auto"/>
              </w:divBdr>
            </w:div>
            <w:div w:id="1738085501">
              <w:marLeft w:val="0"/>
              <w:marRight w:val="0"/>
              <w:marTop w:val="0"/>
              <w:marBottom w:val="0"/>
              <w:divBdr>
                <w:top w:val="none" w:sz="0" w:space="0" w:color="auto"/>
                <w:left w:val="none" w:sz="0" w:space="0" w:color="auto"/>
                <w:bottom w:val="none" w:sz="0" w:space="0" w:color="auto"/>
                <w:right w:val="none" w:sz="0" w:space="0" w:color="auto"/>
              </w:divBdr>
            </w:div>
            <w:div w:id="1267540917">
              <w:marLeft w:val="0"/>
              <w:marRight w:val="0"/>
              <w:marTop w:val="0"/>
              <w:marBottom w:val="0"/>
              <w:divBdr>
                <w:top w:val="none" w:sz="0" w:space="0" w:color="auto"/>
                <w:left w:val="none" w:sz="0" w:space="0" w:color="auto"/>
                <w:bottom w:val="none" w:sz="0" w:space="0" w:color="auto"/>
                <w:right w:val="none" w:sz="0" w:space="0" w:color="auto"/>
              </w:divBdr>
            </w:div>
            <w:div w:id="864100254">
              <w:marLeft w:val="0"/>
              <w:marRight w:val="0"/>
              <w:marTop w:val="0"/>
              <w:marBottom w:val="0"/>
              <w:divBdr>
                <w:top w:val="none" w:sz="0" w:space="0" w:color="auto"/>
                <w:left w:val="none" w:sz="0" w:space="0" w:color="auto"/>
                <w:bottom w:val="none" w:sz="0" w:space="0" w:color="auto"/>
                <w:right w:val="none" w:sz="0" w:space="0" w:color="auto"/>
              </w:divBdr>
            </w:div>
            <w:div w:id="587271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195874">
      <w:bodyDiv w:val="1"/>
      <w:marLeft w:val="0"/>
      <w:marRight w:val="0"/>
      <w:marTop w:val="0"/>
      <w:marBottom w:val="0"/>
      <w:divBdr>
        <w:top w:val="none" w:sz="0" w:space="0" w:color="auto"/>
        <w:left w:val="none" w:sz="0" w:space="0" w:color="auto"/>
        <w:bottom w:val="none" w:sz="0" w:space="0" w:color="auto"/>
        <w:right w:val="none" w:sz="0" w:space="0" w:color="auto"/>
      </w:divBdr>
      <w:divsChild>
        <w:div w:id="702176205">
          <w:marLeft w:val="0"/>
          <w:marRight w:val="0"/>
          <w:marTop w:val="0"/>
          <w:marBottom w:val="0"/>
          <w:divBdr>
            <w:top w:val="none" w:sz="0" w:space="0" w:color="auto"/>
            <w:left w:val="none" w:sz="0" w:space="0" w:color="auto"/>
            <w:bottom w:val="none" w:sz="0" w:space="0" w:color="auto"/>
            <w:right w:val="none" w:sz="0" w:space="0" w:color="auto"/>
          </w:divBdr>
        </w:div>
        <w:div w:id="540093726">
          <w:marLeft w:val="0"/>
          <w:marRight w:val="0"/>
          <w:marTop w:val="0"/>
          <w:marBottom w:val="0"/>
          <w:divBdr>
            <w:top w:val="none" w:sz="0" w:space="0" w:color="auto"/>
            <w:left w:val="none" w:sz="0" w:space="0" w:color="auto"/>
            <w:bottom w:val="none" w:sz="0" w:space="0" w:color="auto"/>
            <w:right w:val="none" w:sz="0" w:space="0" w:color="auto"/>
          </w:divBdr>
        </w:div>
      </w:divsChild>
    </w:div>
    <w:div w:id="1824278636">
      <w:bodyDiv w:val="1"/>
      <w:marLeft w:val="0"/>
      <w:marRight w:val="0"/>
      <w:marTop w:val="0"/>
      <w:marBottom w:val="0"/>
      <w:divBdr>
        <w:top w:val="none" w:sz="0" w:space="0" w:color="auto"/>
        <w:left w:val="none" w:sz="0" w:space="0" w:color="auto"/>
        <w:bottom w:val="none" w:sz="0" w:space="0" w:color="auto"/>
        <w:right w:val="none" w:sz="0" w:space="0" w:color="auto"/>
      </w:divBdr>
      <w:divsChild>
        <w:div w:id="116149897">
          <w:marLeft w:val="0"/>
          <w:marRight w:val="0"/>
          <w:marTop w:val="0"/>
          <w:marBottom w:val="0"/>
          <w:divBdr>
            <w:top w:val="none" w:sz="0" w:space="0" w:color="auto"/>
            <w:left w:val="none" w:sz="0" w:space="0" w:color="auto"/>
            <w:bottom w:val="none" w:sz="0" w:space="0" w:color="auto"/>
            <w:right w:val="none" w:sz="0" w:space="0" w:color="auto"/>
          </w:divBdr>
        </w:div>
        <w:div w:id="1375495214">
          <w:marLeft w:val="0"/>
          <w:marRight w:val="0"/>
          <w:marTop w:val="0"/>
          <w:marBottom w:val="0"/>
          <w:divBdr>
            <w:top w:val="none" w:sz="0" w:space="0" w:color="auto"/>
            <w:left w:val="none" w:sz="0" w:space="0" w:color="auto"/>
            <w:bottom w:val="none" w:sz="0" w:space="0" w:color="auto"/>
            <w:right w:val="none" w:sz="0" w:space="0" w:color="auto"/>
          </w:divBdr>
        </w:div>
      </w:divsChild>
    </w:div>
    <w:div w:id="1824656369">
      <w:bodyDiv w:val="1"/>
      <w:marLeft w:val="0"/>
      <w:marRight w:val="0"/>
      <w:marTop w:val="0"/>
      <w:marBottom w:val="0"/>
      <w:divBdr>
        <w:top w:val="none" w:sz="0" w:space="0" w:color="auto"/>
        <w:left w:val="none" w:sz="0" w:space="0" w:color="auto"/>
        <w:bottom w:val="none" w:sz="0" w:space="0" w:color="auto"/>
        <w:right w:val="none" w:sz="0" w:space="0" w:color="auto"/>
      </w:divBdr>
      <w:divsChild>
        <w:div w:id="1476987731">
          <w:marLeft w:val="0"/>
          <w:marRight w:val="0"/>
          <w:marTop w:val="0"/>
          <w:marBottom w:val="0"/>
          <w:divBdr>
            <w:top w:val="none" w:sz="0" w:space="0" w:color="auto"/>
            <w:left w:val="none" w:sz="0" w:space="0" w:color="auto"/>
            <w:bottom w:val="none" w:sz="0" w:space="0" w:color="auto"/>
            <w:right w:val="none" w:sz="0" w:space="0" w:color="auto"/>
          </w:divBdr>
        </w:div>
        <w:div w:id="221984037">
          <w:marLeft w:val="0"/>
          <w:marRight w:val="0"/>
          <w:marTop w:val="0"/>
          <w:marBottom w:val="0"/>
          <w:divBdr>
            <w:top w:val="none" w:sz="0" w:space="0" w:color="auto"/>
            <w:left w:val="none" w:sz="0" w:space="0" w:color="auto"/>
            <w:bottom w:val="none" w:sz="0" w:space="0" w:color="auto"/>
            <w:right w:val="none" w:sz="0" w:space="0" w:color="auto"/>
          </w:divBdr>
        </w:div>
        <w:div w:id="1837189722">
          <w:marLeft w:val="0"/>
          <w:marRight w:val="0"/>
          <w:marTop w:val="0"/>
          <w:marBottom w:val="0"/>
          <w:divBdr>
            <w:top w:val="none" w:sz="0" w:space="0" w:color="auto"/>
            <w:left w:val="none" w:sz="0" w:space="0" w:color="auto"/>
            <w:bottom w:val="none" w:sz="0" w:space="0" w:color="auto"/>
            <w:right w:val="none" w:sz="0" w:space="0" w:color="auto"/>
          </w:divBdr>
        </w:div>
        <w:div w:id="1873229232">
          <w:marLeft w:val="0"/>
          <w:marRight w:val="0"/>
          <w:marTop w:val="0"/>
          <w:marBottom w:val="0"/>
          <w:divBdr>
            <w:top w:val="none" w:sz="0" w:space="0" w:color="auto"/>
            <w:left w:val="none" w:sz="0" w:space="0" w:color="auto"/>
            <w:bottom w:val="none" w:sz="0" w:space="0" w:color="auto"/>
            <w:right w:val="none" w:sz="0" w:space="0" w:color="auto"/>
          </w:divBdr>
        </w:div>
        <w:div w:id="788744733">
          <w:marLeft w:val="0"/>
          <w:marRight w:val="0"/>
          <w:marTop w:val="0"/>
          <w:marBottom w:val="0"/>
          <w:divBdr>
            <w:top w:val="none" w:sz="0" w:space="0" w:color="auto"/>
            <w:left w:val="none" w:sz="0" w:space="0" w:color="auto"/>
            <w:bottom w:val="none" w:sz="0" w:space="0" w:color="auto"/>
            <w:right w:val="none" w:sz="0" w:space="0" w:color="auto"/>
          </w:divBdr>
        </w:div>
        <w:div w:id="1452548801">
          <w:marLeft w:val="0"/>
          <w:marRight w:val="0"/>
          <w:marTop w:val="0"/>
          <w:marBottom w:val="0"/>
          <w:divBdr>
            <w:top w:val="none" w:sz="0" w:space="0" w:color="auto"/>
            <w:left w:val="none" w:sz="0" w:space="0" w:color="auto"/>
            <w:bottom w:val="none" w:sz="0" w:space="0" w:color="auto"/>
            <w:right w:val="none" w:sz="0" w:space="0" w:color="auto"/>
          </w:divBdr>
        </w:div>
        <w:div w:id="1760760603">
          <w:marLeft w:val="0"/>
          <w:marRight w:val="0"/>
          <w:marTop w:val="0"/>
          <w:marBottom w:val="0"/>
          <w:divBdr>
            <w:top w:val="none" w:sz="0" w:space="0" w:color="auto"/>
            <w:left w:val="none" w:sz="0" w:space="0" w:color="auto"/>
            <w:bottom w:val="none" w:sz="0" w:space="0" w:color="auto"/>
            <w:right w:val="none" w:sz="0" w:space="0" w:color="auto"/>
          </w:divBdr>
        </w:div>
        <w:div w:id="2099907117">
          <w:marLeft w:val="0"/>
          <w:marRight w:val="0"/>
          <w:marTop w:val="0"/>
          <w:marBottom w:val="0"/>
          <w:divBdr>
            <w:top w:val="none" w:sz="0" w:space="0" w:color="auto"/>
            <w:left w:val="none" w:sz="0" w:space="0" w:color="auto"/>
            <w:bottom w:val="none" w:sz="0" w:space="0" w:color="auto"/>
            <w:right w:val="none" w:sz="0" w:space="0" w:color="auto"/>
          </w:divBdr>
        </w:div>
      </w:divsChild>
    </w:div>
    <w:div w:id="1871794289">
      <w:bodyDiv w:val="1"/>
      <w:marLeft w:val="0"/>
      <w:marRight w:val="0"/>
      <w:marTop w:val="0"/>
      <w:marBottom w:val="0"/>
      <w:divBdr>
        <w:top w:val="none" w:sz="0" w:space="0" w:color="auto"/>
        <w:left w:val="none" w:sz="0" w:space="0" w:color="auto"/>
        <w:bottom w:val="none" w:sz="0" w:space="0" w:color="auto"/>
        <w:right w:val="none" w:sz="0" w:space="0" w:color="auto"/>
      </w:divBdr>
    </w:div>
    <w:div w:id="1876117462">
      <w:bodyDiv w:val="1"/>
      <w:marLeft w:val="0"/>
      <w:marRight w:val="0"/>
      <w:marTop w:val="0"/>
      <w:marBottom w:val="0"/>
      <w:divBdr>
        <w:top w:val="none" w:sz="0" w:space="0" w:color="auto"/>
        <w:left w:val="none" w:sz="0" w:space="0" w:color="auto"/>
        <w:bottom w:val="none" w:sz="0" w:space="0" w:color="auto"/>
        <w:right w:val="none" w:sz="0" w:space="0" w:color="auto"/>
      </w:divBdr>
    </w:div>
    <w:div w:id="1946500067">
      <w:bodyDiv w:val="1"/>
      <w:marLeft w:val="0"/>
      <w:marRight w:val="0"/>
      <w:marTop w:val="0"/>
      <w:marBottom w:val="0"/>
      <w:divBdr>
        <w:top w:val="none" w:sz="0" w:space="0" w:color="auto"/>
        <w:left w:val="none" w:sz="0" w:space="0" w:color="auto"/>
        <w:bottom w:val="none" w:sz="0" w:space="0" w:color="auto"/>
        <w:right w:val="none" w:sz="0" w:space="0" w:color="auto"/>
      </w:divBdr>
      <w:divsChild>
        <w:div w:id="2043627029">
          <w:marLeft w:val="0"/>
          <w:marRight w:val="0"/>
          <w:marTop w:val="0"/>
          <w:marBottom w:val="0"/>
          <w:divBdr>
            <w:top w:val="none" w:sz="0" w:space="0" w:color="auto"/>
            <w:left w:val="none" w:sz="0" w:space="0" w:color="auto"/>
            <w:bottom w:val="none" w:sz="0" w:space="0" w:color="auto"/>
            <w:right w:val="none" w:sz="0" w:space="0" w:color="auto"/>
          </w:divBdr>
          <w:divsChild>
            <w:div w:id="1808007987">
              <w:marLeft w:val="0"/>
              <w:marRight w:val="0"/>
              <w:marTop w:val="0"/>
              <w:marBottom w:val="0"/>
              <w:divBdr>
                <w:top w:val="none" w:sz="0" w:space="0" w:color="auto"/>
                <w:left w:val="none" w:sz="0" w:space="0" w:color="auto"/>
                <w:bottom w:val="none" w:sz="0" w:space="0" w:color="auto"/>
                <w:right w:val="none" w:sz="0" w:space="0" w:color="auto"/>
              </w:divBdr>
            </w:div>
            <w:div w:id="1264337006">
              <w:marLeft w:val="0"/>
              <w:marRight w:val="0"/>
              <w:marTop w:val="0"/>
              <w:marBottom w:val="0"/>
              <w:divBdr>
                <w:top w:val="none" w:sz="0" w:space="0" w:color="auto"/>
                <w:left w:val="none" w:sz="0" w:space="0" w:color="auto"/>
                <w:bottom w:val="none" w:sz="0" w:space="0" w:color="auto"/>
                <w:right w:val="none" w:sz="0" w:space="0" w:color="auto"/>
              </w:divBdr>
            </w:div>
            <w:div w:id="1375232548">
              <w:marLeft w:val="0"/>
              <w:marRight w:val="0"/>
              <w:marTop w:val="0"/>
              <w:marBottom w:val="0"/>
              <w:divBdr>
                <w:top w:val="none" w:sz="0" w:space="0" w:color="auto"/>
                <w:left w:val="none" w:sz="0" w:space="0" w:color="auto"/>
                <w:bottom w:val="none" w:sz="0" w:space="0" w:color="auto"/>
                <w:right w:val="none" w:sz="0" w:space="0" w:color="auto"/>
              </w:divBdr>
            </w:div>
            <w:div w:id="816998737">
              <w:marLeft w:val="0"/>
              <w:marRight w:val="0"/>
              <w:marTop w:val="0"/>
              <w:marBottom w:val="0"/>
              <w:divBdr>
                <w:top w:val="none" w:sz="0" w:space="0" w:color="auto"/>
                <w:left w:val="none" w:sz="0" w:space="0" w:color="auto"/>
                <w:bottom w:val="none" w:sz="0" w:space="0" w:color="auto"/>
                <w:right w:val="none" w:sz="0" w:space="0" w:color="auto"/>
              </w:divBdr>
            </w:div>
            <w:div w:id="1624723859">
              <w:marLeft w:val="0"/>
              <w:marRight w:val="0"/>
              <w:marTop w:val="0"/>
              <w:marBottom w:val="0"/>
              <w:divBdr>
                <w:top w:val="none" w:sz="0" w:space="0" w:color="auto"/>
                <w:left w:val="none" w:sz="0" w:space="0" w:color="auto"/>
                <w:bottom w:val="none" w:sz="0" w:space="0" w:color="auto"/>
                <w:right w:val="none" w:sz="0" w:space="0" w:color="auto"/>
              </w:divBdr>
            </w:div>
            <w:div w:id="44450636">
              <w:marLeft w:val="0"/>
              <w:marRight w:val="0"/>
              <w:marTop w:val="0"/>
              <w:marBottom w:val="0"/>
              <w:divBdr>
                <w:top w:val="none" w:sz="0" w:space="0" w:color="auto"/>
                <w:left w:val="none" w:sz="0" w:space="0" w:color="auto"/>
                <w:bottom w:val="none" w:sz="0" w:space="0" w:color="auto"/>
                <w:right w:val="none" w:sz="0" w:space="0" w:color="auto"/>
              </w:divBdr>
            </w:div>
            <w:div w:id="1387754687">
              <w:marLeft w:val="0"/>
              <w:marRight w:val="0"/>
              <w:marTop w:val="0"/>
              <w:marBottom w:val="0"/>
              <w:divBdr>
                <w:top w:val="none" w:sz="0" w:space="0" w:color="auto"/>
                <w:left w:val="none" w:sz="0" w:space="0" w:color="auto"/>
                <w:bottom w:val="none" w:sz="0" w:space="0" w:color="auto"/>
                <w:right w:val="none" w:sz="0" w:space="0" w:color="auto"/>
              </w:divBdr>
            </w:div>
            <w:div w:id="1837769677">
              <w:marLeft w:val="0"/>
              <w:marRight w:val="0"/>
              <w:marTop w:val="0"/>
              <w:marBottom w:val="0"/>
              <w:divBdr>
                <w:top w:val="none" w:sz="0" w:space="0" w:color="auto"/>
                <w:left w:val="none" w:sz="0" w:space="0" w:color="auto"/>
                <w:bottom w:val="none" w:sz="0" w:space="0" w:color="auto"/>
                <w:right w:val="none" w:sz="0" w:space="0" w:color="auto"/>
              </w:divBdr>
            </w:div>
            <w:div w:id="2139369415">
              <w:marLeft w:val="0"/>
              <w:marRight w:val="0"/>
              <w:marTop w:val="0"/>
              <w:marBottom w:val="0"/>
              <w:divBdr>
                <w:top w:val="none" w:sz="0" w:space="0" w:color="auto"/>
                <w:left w:val="none" w:sz="0" w:space="0" w:color="auto"/>
                <w:bottom w:val="none" w:sz="0" w:space="0" w:color="auto"/>
                <w:right w:val="none" w:sz="0" w:space="0" w:color="auto"/>
              </w:divBdr>
            </w:div>
            <w:div w:id="223416035">
              <w:marLeft w:val="0"/>
              <w:marRight w:val="0"/>
              <w:marTop w:val="0"/>
              <w:marBottom w:val="0"/>
              <w:divBdr>
                <w:top w:val="none" w:sz="0" w:space="0" w:color="auto"/>
                <w:left w:val="none" w:sz="0" w:space="0" w:color="auto"/>
                <w:bottom w:val="none" w:sz="0" w:space="0" w:color="auto"/>
                <w:right w:val="none" w:sz="0" w:space="0" w:color="auto"/>
              </w:divBdr>
            </w:div>
            <w:div w:id="916594304">
              <w:marLeft w:val="0"/>
              <w:marRight w:val="0"/>
              <w:marTop w:val="0"/>
              <w:marBottom w:val="0"/>
              <w:divBdr>
                <w:top w:val="none" w:sz="0" w:space="0" w:color="auto"/>
                <w:left w:val="none" w:sz="0" w:space="0" w:color="auto"/>
                <w:bottom w:val="none" w:sz="0" w:space="0" w:color="auto"/>
                <w:right w:val="none" w:sz="0" w:space="0" w:color="auto"/>
              </w:divBdr>
            </w:div>
            <w:div w:id="702249175">
              <w:marLeft w:val="0"/>
              <w:marRight w:val="0"/>
              <w:marTop w:val="0"/>
              <w:marBottom w:val="0"/>
              <w:divBdr>
                <w:top w:val="none" w:sz="0" w:space="0" w:color="auto"/>
                <w:left w:val="none" w:sz="0" w:space="0" w:color="auto"/>
                <w:bottom w:val="none" w:sz="0" w:space="0" w:color="auto"/>
                <w:right w:val="none" w:sz="0" w:space="0" w:color="auto"/>
              </w:divBdr>
            </w:div>
            <w:div w:id="2022316383">
              <w:marLeft w:val="0"/>
              <w:marRight w:val="0"/>
              <w:marTop w:val="0"/>
              <w:marBottom w:val="0"/>
              <w:divBdr>
                <w:top w:val="none" w:sz="0" w:space="0" w:color="auto"/>
                <w:left w:val="none" w:sz="0" w:space="0" w:color="auto"/>
                <w:bottom w:val="none" w:sz="0" w:space="0" w:color="auto"/>
                <w:right w:val="none" w:sz="0" w:space="0" w:color="auto"/>
              </w:divBdr>
            </w:div>
            <w:div w:id="1548058586">
              <w:marLeft w:val="0"/>
              <w:marRight w:val="0"/>
              <w:marTop w:val="0"/>
              <w:marBottom w:val="0"/>
              <w:divBdr>
                <w:top w:val="none" w:sz="0" w:space="0" w:color="auto"/>
                <w:left w:val="none" w:sz="0" w:space="0" w:color="auto"/>
                <w:bottom w:val="none" w:sz="0" w:space="0" w:color="auto"/>
                <w:right w:val="none" w:sz="0" w:space="0" w:color="auto"/>
              </w:divBdr>
            </w:div>
            <w:div w:id="861554416">
              <w:marLeft w:val="0"/>
              <w:marRight w:val="0"/>
              <w:marTop w:val="0"/>
              <w:marBottom w:val="0"/>
              <w:divBdr>
                <w:top w:val="none" w:sz="0" w:space="0" w:color="auto"/>
                <w:left w:val="none" w:sz="0" w:space="0" w:color="auto"/>
                <w:bottom w:val="none" w:sz="0" w:space="0" w:color="auto"/>
                <w:right w:val="none" w:sz="0" w:space="0" w:color="auto"/>
              </w:divBdr>
            </w:div>
            <w:div w:id="877936300">
              <w:marLeft w:val="0"/>
              <w:marRight w:val="0"/>
              <w:marTop w:val="0"/>
              <w:marBottom w:val="0"/>
              <w:divBdr>
                <w:top w:val="none" w:sz="0" w:space="0" w:color="auto"/>
                <w:left w:val="none" w:sz="0" w:space="0" w:color="auto"/>
                <w:bottom w:val="none" w:sz="0" w:space="0" w:color="auto"/>
                <w:right w:val="none" w:sz="0" w:space="0" w:color="auto"/>
              </w:divBdr>
            </w:div>
            <w:div w:id="1485505573">
              <w:marLeft w:val="0"/>
              <w:marRight w:val="0"/>
              <w:marTop w:val="0"/>
              <w:marBottom w:val="0"/>
              <w:divBdr>
                <w:top w:val="none" w:sz="0" w:space="0" w:color="auto"/>
                <w:left w:val="none" w:sz="0" w:space="0" w:color="auto"/>
                <w:bottom w:val="none" w:sz="0" w:space="0" w:color="auto"/>
                <w:right w:val="none" w:sz="0" w:space="0" w:color="auto"/>
              </w:divBdr>
            </w:div>
            <w:div w:id="349989214">
              <w:marLeft w:val="0"/>
              <w:marRight w:val="0"/>
              <w:marTop w:val="0"/>
              <w:marBottom w:val="0"/>
              <w:divBdr>
                <w:top w:val="none" w:sz="0" w:space="0" w:color="auto"/>
                <w:left w:val="none" w:sz="0" w:space="0" w:color="auto"/>
                <w:bottom w:val="none" w:sz="0" w:space="0" w:color="auto"/>
                <w:right w:val="none" w:sz="0" w:space="0" w:color="auto"/>
              </w:divBdr>
            </w:div>
            <w:div w:id="1716737196">
              <w:marLeft w:val="0"/>
              <w:marRight w:val="0"/>
              <w:marTop w:val="0"/>
              <w:marBottom w:val="0"/>
              <w:divBdr>
                <w:top w:val="none" w:sz="0" w:space="0" w:color="auto"/>
                <w:left w:val="none" w:sz="0" w:space="0" w:color="auto"/>
                <w:bottom w:val="none" w:sz="0" w:space="0" w:color="auto"/>
                <w:right w:val="none" w:sz="0" w:space="0" w:color="auto"/>
              </w:divBdr>
            </w:div>
          </w:divsChild>
        </w:div>
        <w:div w:id="1876843842">
          <w:marLeft w:val="0"/>
          <w:marRight w:val="0"/>
          <w:marTop w:val="0"/>
          <w:marBottom w:val="0"/>
          <w:divBdr>
            <w:top w:val="none" w:sz="0" w:space="0" w:color="auto"/>
            <w:left w:val="none" w:sz="0" w:space="0" w:color="auto"/>
            <w:bottom w:val="none" w:sz="0" w:space="0" w:color="auto"/>
            <w:right w:val="none" w:sz="0" w:space="0" w:color="auto"/>
          </w:divBdr>
          <w:divsChild>
            <w:div w:id="622351560">
              <w:marLeft w:val="0"/>
              <w:marRight w:val="0"/>
              <w:marTop w:val="0"/>
              <w:marBottom w:val="0"/>
              <w:divBdr>
                <w:top w:val="none" w:sz="0" w:space="0" w:color="auto"/>
                <w:left w:val="none" w:sz="0" w:space="0" w:color="auto"/>
                <w:bottom w:val="none" w:sz="0" w:space="0" w:color="auto"/>
                <w:right w:val="none" w:sz="0" w:space="0" w:color="auto"/>
              </w:divBdr>
            </w:div>
            <w:div w:id="426853272">
              <w:marLeft w:val="0"/>
              <w:marRight w:val="0"/>
              <w:marTop w:val="0"/>
              <w:marBottom w:val="0"/>
              <w:divBdr>
                <w:top w:val="none" w:sz="0" w:space="0" w:color="auto"/>
                <w:left w:val="none" w:sz="0" w:space="0" w:color="auto"/>
                <w:bottom w:val="none" w:sz="0" w:space="0" w:color="auto"/>
                <w:right w:val="none" w:sz="0" w:space="0" w:color="auto"/>
              </w:divBdr>
            </w:div>
            <w:div w:id="1204753635">
              <w:marLeft w:val="0"/>
              <w:marRight w:val="0"/>
              <w:marTop w:val="0"/>
              <w:marBottom w:val="0"/>
              <w:divBdr>
                <w:top w:val="none" w:sz="0" w:space="0" w:color="auto"/>
                <w:left w:val="none" w:sz="0" w:space="0" w:color="auto"/>
                <w:bottom w:val="none" w:sz="0" w:space="0" w:color="auto"/>
                <w:right w:val="none" w:sz="0" w:space="0" w:color="auto"/>
              </w:divBdr>
            </w:div>
            <w:div w:id="1724253002">
              <w:marLeft w:val="0"/>
              <w:marRight w:val="0"/>
              <w:marTop w:val="0"/>
              <w:marBottom w:val="0"/>
              <w:divBdr>
                <w:top w:val="none" w:sz="0" w:space="0" w:color="auto"/>
                <w:left w:val="none" w:sz="0" w:space="0" w:color="auto"/>
                <w:bottom w:val="none" w:sz="0" w:space="0" w:color="auto"/>
                <w:right w:val="none" w:sz="0" w:space="0" w:color="auto"/>
              </w:divBdr>
            </w:div>
            <w:div w:id="772673886">
              <w:marLeft w:val="0"/>
              <w:marRight w:val="0"/>
              <w:marTop w:val="0"/>
              <w:marBottom w:val="0"/>
              <w:divBdr>
                <w:top w:val="none" w:sz="0" w:space="0" w:color="auto"/>
                <w:left w:val="none" w:sz="0" w:space="0" w:color="auto"/>
                <w:bottom w:val="none" w:sz="0" w:space="0" w:color="auto"/>
                <w:right w:val="none" w:sz="0" w:space="0" w:color="auto"/>
              </w:divBdr>
            </w:div>
            <w:div w:id="1208181361">
              <w:marLeft w:val="0"/>
              <w:marRight w:val="0"/>
              <w:marTop w:val="0"/>
              <w:marBottom w:val="0"/>
              <w:divBdr>
                <w:top w:val="none" w:sz="0" w:space="0" w:color="auto"/>
                <w:left w:val="none" w:sz="0" w:space="0" w:color="auto"/>
                <w:bottom w:val="none" w:sz="0" w:space="0" w:color="auto"/>
                <w:right w:val="none" w:sz="0" w:space="0" w:color="auto"/>
              </w:divBdr>
            </w:div>
            <w:div w:id="1022777059">
              <w:marLeft w:val="0"/>
              <w:marRight w:val="0"/>
              <w:marTop w:val="0"/>
              <w:marBottom w:val="0"/>
              <w:divBdr>
                <w:top w:val="none" w:sz="0" w:space="0" w:color="auto"/>
                <w:left w:val="none" w:sz="0" w:space="0" w:color="auto"/>
                <w:bottom w:val="none" w:sz="0" w:space="0" w:color="auto"/>
                <w:right w:val="none" w:sz="0" w:space="0" w:color="auto"/>
              </w:divBdr>
            </w:div>
            <w:div w:id="2001807196">
              <w:marLeft w:val="0"/>
              <w:marRight w:val="0"/>
              <w:marTop w:val="0"/>
              <w:marBottom w:val="0"/>
              <w:divBdr>
                <w:top w:val="none" w:sz="0" w:space="0" w:color="auto"/>
                <w:left w:val="none" w:sz="0" w:space="0" w:color="auto"/>
                <w:bottom w:val="none" w:sz="0" w:space="0" w:color="auto"/>
                <w:right w:val="none" w:sz="0" w:space="0" w:color="auto"/>
              </w:divBdr>
            </w:div>
            <w:div w:id="404034291">
              <w:marLeft w:val="0"/>
              <w:marRight w:val="0"/>
              <w:marTop w:val="0"/>
              <w:marBottom w:val="0"/>
              <w:divBdr>
                <w:top w:val="none" w:sz="0" w:space="0" w:color="auto"/>
                <w:left w:val="none" w:sz="0" w:space="0" w:color="auto"/>
                <w:bottom w:val="none" w:sz="0" w:space="0" w:color="auto"/>
                <w:right w:val="none" w:sz="0" w:space="0" w:color="auto"/>
              </w:divBdr>
            </w:div>
            <w:div w:id="152454887">
              <w:marLeft w:val="0"/>
              <w:marRight w:val="0"/>
              <w:marTop w:val="0"/>
              <w:marBottom w:val="0"/>
              <w:divBdr>
                <w:top w:val="none" w:sz="0" w:space="0" w:color="auto"/>
                <w:left w:val="none" w:sz="0" w:space="0" w:color="auto"/>
                <w:bottom w:val="none" w:sz="0" w:space="0" w:color="auto"/>
                <w:right w:val="none" w:sz="0" w:space="0" w:color="auto"/>
              </w:divBdr>
            </w:div>
            <w:div w:id="521823729">
              <w:marLeft w:val="0"/>
              <w:marRight w:val="0"/>
              <w:marTop w:val="0"/>
              <w:marBottom w:val="0"/>
              <w:divBdr>
                <w:top w:val="none" w:sz="0" w:space="0" w:color="auto"/>
                <w:left w:val="none" w:sz="0" w:space="0" w:color="auto"/>
                <w:bottom w:val="none" w:sz="0" w:space="0" w:color="auto"/>
                <w:right w:val="none" w:sz="0" w:space="0" w:color="auto"/>
              </w:divBdr>
            </w:div>
            <w:div w:id="1911765517">
              <w:marLeft w:val="0"/>
              <w:marRight w:val="0"/>
              <w:marTop w:val="0"/>
              <w:marBottom w:val="0"/>
              <w:divBdr>
                <w:top w:val="none" w:sz="0" w:space="0" w:color="auto"/>
                <w:left w:val="none" w:sz="0" w:space="0" w:color="auto"/>
                <w:bottom w:val="none" w:sz="0" w:space="0" w:color="auto"/>
                <w:right w:val="none" w:sz="0" w:space="0" w:color="auto"/>
              </w:divBdr>
            </w:div>
            <w:div w:id="840318393">
              <w:marLeft w:val="0"/>
              <w:marRight w:val="0"/>
              <w:marTop w:val="0"/>
              <w:marBottom w:val="0"/>
              <w:divBdr>
                <w:top w:val="none" w:sz="0" w:space="0" w:color="auto"/>
                <w:left w:val="none" w:sz="0" w:space="0" w:color="auto"/>
                <w:bottom w:val="none" w:sz="0" w:space="0" w:color="auto"/>
                <w:right w:val="none" w:sz="0" w:space="0" w:color="auto"/>
              </w:divBdr>
            </w:div>
            <w:div w:id="130366485">
              <w:marLeft w:val="0"/>
              <w:marRight w:val="0"/>
              <w:marTop w:val="0"/>
              <w:marBottom w:val="0"/>
              <w:divBdr>
                <w:top w:val="none" w:sz="0" w:space="0" w:color="auto"/>
                <w:left w:val="none" w:sz="0" w:space="0" w:color="auto"/>
                <w:bottom w:val="none" w:sz="0" w:space="0" w:color="auto"/>
                <w:right w:val="none" w:sz="0" w:space="0" w:color="auto"/>
              </w:divBdr>
            </w:div>
            <w:div w:id="1723139456">
              <w:marLeft w:val="0"/>
              <w:marRight w:val="0"/>
              <w:marTop w:val="0"/>
              <w:marBottom w:val="0"/>
              <w:divBdr>
                <w:top w:val="none" w:sz="0" w:space="0" w:color="auto"/>
                <w:left w:val="none" w:sz="0" w:space="0" w:color="auto"/>
                <w:bottom w:val="none" w:sz="0" w:space="0" w:color="auto"/>
                <w:right w:val="none" w:sz="0" w:space="0" w:color="auto"/>
              </w:divBdr>
            </w:div>
            <w:div w:id="2008941901">
              <w:marLeft w:val="0"/>
              <w:marRight w:val="0"/>
              <w:marTop w:val="0"/>
              <w:marBottom w:val="0"/>
              <w:divBdr>
                <w:top w:val="none" w:sz="0" w:space="0" w:color="auto"/>
                <w:left w:val="none" w:sz="0" w:space="0" w:color="auto"/>
                <w:bottom w:val="none" w:sz="0" w:space="0" w:color="auto"/>
                <w:right w:val="none" w:sz="0" w:space="0" w:color="auto"/>
              </w:divBdr>
            </w:div>
            <w:div w:id="1910841555">
              <w:marLeft w:val="0"/>
              <w:marRight w:val="0"/>
              <w:marTop w:val="0"/>
              <w:marBottom w:val="0"/>
              <w:divBdr>
                <w:top w:val="none" w:sz="0" w:space="0" w:color="auto"/>
                <w:left w:val="none" w:sz="0" w:space="0" w:color="auto"/>
                <w:bottom w:val="none" w:sz="0" w:space="0" w:color="auto"/>
                <w:right w:val="none" w:sz="0" w:space="0" w:color="auto"/>
              </w:divBdr>
            </w:div>
            <w:div w:id="1639456599">
              <w:marLeft w:val="0"/>
              <w:marRight w:val="0"/>
              <w:marTop w:val="0"/>
              <w:marBottom w:val="0"/>
              <w:divBdr>
                <w:top w:val="none" w:sz="0" w:space="0" w:color="auto"/>
                <w:left w:val="none" w:sz="0" w:space="0" w:color="auto"/>
                <w:bottom w:val="none" w:sz="0" w:space="0" w:color="auto"/>
                <w:right w:val="none" w:sz="0" w:space="0" w:color="auto"/>
              </w:divBdr>
            </w:div>
            <w:div w:id="1746030428">
              <w:marLeft w:val="0"/>
              <w:marRight w:val="0"/>
              <w:marTop w:val="0"/>
              <w:marBottom w:val="0"/>
              <w:divBdr>
                <w:top w:val="none" w:sz="0" w:space="0" w:color="auto"/>
                <w:left w:val="none" w:sz="0" w:space="0" w:color="auto"/>
                <w:bottom w:val="none" w:sz="0" w:space="0" w:color="auto"/>
                <w:right w:val="none" w:sz="0" w:space="0" w:color="auto"/>
              </w:divBdr>
            </w:div>
            <w:div w:id="592133571">
              <w:marLeft w:val="0"/>
              <w:marRight w:val="0"/>
              <w:marTop w:val="0"/>
              <w:marBottom w:val="0"/>
              <w:divBdr>
                <w:top w:val="none" w:sz="0" w:space="0" w:color="auto"/>
                <w:left w:val="none" w:sz="0" w:space="0" w:color="auto"/>
                <w:bottom w:val="none" w:sz="0" w:space="0" w:color="auto"/>
                <w:right w:val="none" w:sz="0" w:space="0" w:color="auto"/>
              </w:divBdr>
            </w:div>
          </w:divsChild>
        </w:div>
        <w:div w:id="1154645387">
          <w:marLeft w:val="0"/>
          <w:marRight w:val="0"/>
          <w:marTop w:val="0"/>
          <w:marBottom w:val="0"/>
          <w:divBdr>
            <w:top w:val="none" w:sz="0" w:space="0" w:color="auto"/>
            <w:left w:val="none" w:sz="0" w:space="0" w:color="auto"/>
            <w:bottom w:val="none" w:sz="0" w:space="0" w:color="auto"/>
            <w:right w:val="none" w:sz="0" w:space="0" w:color="auto"/>
          </w:divBdr>
        </w:div>
      </w:divsChild>
    </w:div>
    <w:div w:id="1974825295">
      <w:bodyDiv w:val="1"/>
      <w:marLeft w:val="0"/>
      <w:marRight w:val="0"/>
      <w:marTop w:val="0"/>
      <w:marBottom w:val="0"/>
      <w:divBdr>
        <w:top w:val="none" w:sz="0" w:space="0" w:color="auto"/>
        <w:left w:val="none" w:sz="0" w:space="0" w:color="auto"/>
        <w:bottom w:val="none" w:sz="0" w:space="0" w:color="auto"/>
        <w:right w:val="none" w:sz="0" w:space="0" w:color="auto"/>
      </w:divBdr>
      <w:divsChild>
        <w:div w:id="850531667">
          <w:marLeft w:val="0"/>
          <w:marRight w:val="0"/>
          <w:marTop w:val="0"/>
          <w:marBottom w:val="0"/>
          <w:divBdr>
            <w:top w:val="none" w:sz="0" w:space="0" w:color="auto"/>
            <w:left w:val="none" w:sz="0" w:space="0" w:color="auto"/>
            <w:bottom w:val="none" w:sz="0" w:space="0" w:color="auto"/>
            <w:right w:val="none" w:sz="0" w:space="0" w:color="auto"/>
          </w:divBdr>
        </w:div>
        <w:div w:id="1025786679">
          <w:marLeft w:val="0"/>
          <w:marRight w:val="0"/>
          <w:marTop w:val="0"/>
          <w:marBottom w:val="0"/>
          <w:divBdr>
            <w:top w:val="none" w:sz="0" w:space="0" w:color="auto"/>
            <w:left w:val="none" w:sz="0" w:space="0" w:color="auto"/>
            <w:bottom w:val="none" w:sz="0" w:space="0" w:color="auto"/>
            <w:right w:val="none" w:sz="0" w:space="0" w:color="auto"/>
          </w:divBdr>
        </w:div>
        <w:div w:id="1113670785">
          <w:marLeft w:val="0"/>
          <w:marRight w:val="0"/>
          <w:marTop w:val="0"/>
          <w:marBottom w:val="0"/>
          <w:divBdr>
            <w:top w:val="none" w:sz="0" w:space="0" w:color="auto"/>
            <w:left w:val="none" w:sz="0" w:space="0" w:color="auto"/>
            <w:bottom w:val="none" w:sz="0" w:space="0" w:color="auto"/>
            <w:right w:val="none" w:sz="0" w:space="0" w:color="auto"/>
          </w:divBdr>
        </w:div>
        <w:div w:id="2013415619">
          <w:marLeft w:val="0"/>
          <w:marRight w:val="0"/>
          <w:marTop w:val="0"/>
          <w:marBottom w:val="0"/>
          <w:divBdr>
            <w:top w:val="none" w:sz="0" w:space="0" w:color="auto"/>
            <w:left w:val="none" w:sz="0" w:space="0" w:color="auto"/>
            <w:bottom w:val="none" w:sz="0" w:space="0" w:color="auto"/>
            <w:right w:val="none" w:sz="0" w:space="0" w:color="auto"/>
          </w:divBdr>
        </w:div>
      </w:divsChild>
    </w:div>
    <w:div w:id="2030250096">
      <w:bodyDiv w:val="1"/>
      <w:marLeft w:val="0"/>
      <w:marRight w:val="0"/>
      <w:marTop w:val="0"/>
      <w:marBottom w:val="0"/>
      <w:divBdr>
        <w:top w:val="none" w:sz="0" w:space="0" w:color="auto"/>
        <w:left w:val="none" w:sz="0" w:space="0" w:color="auto"/>
        <w:bottom w:val="none" w:sz="0" w:space="0" w:color="auto"/>
        <w:right w:val="none" w:sz="0" w:space="0" w:color="auto"/>
      </w:divBdr>
      <w:divsChild>
        <w:div w:id="1848669564">
          <w:marLeft w:val="0"/>
          <w:marRight w:val="0"/>
          <w:marTop w:val="0"/>
          <w:marBottom w:val="0"/>
          <w:divBdr>
            <w:top w:val="none" w:sz="0" w:space="0" w:color="auto"/>
            <w:left w:val="none" w:sz="0" w:space="0" w:color="auto"/>
            <w:bottom w:val="none" w:sz="0" w:space="0" w:color="auto"/>
            <w:right w:val="none" w:sz="0" w:space="0" w:color="auto"/>
          </w:divBdr>
        </w:div>
        <w:div w:id="1280527950">
          <w:marLeft w:val="0"/>
          <w:marRight w:val="0"/>
          <w:marTop w:val="0"/>
          <w:marBottom w:val="0"/>
          <w:divBdr>
            <w:top w:val="none" w:sz="0" w:space="0" w:color="auto"/>
            <w:left w:val="none" w:sz="0" w:space="0" w:color="auto"/>
            <w:bottom w:val="none" w:sz="0" w:space="0" w:color="auto"/>
            <w:right w:val="none" w:sz="0" w:space="0" w:color="auto"/>
          </w:divBdr>
        </w:div>
        <w:div w:id="1782802581">
          <w:marLeft w:val="0"/>
          <w:marRight w:val="0"/>
          <w:marTop w:val="0"/>
          <w:marBottom w:val="0"/>
          <w:divBdr>
            <w:top w:val="none" w:sz="0" w:space="0" w:color="auto"/>
            <w:left w:val="none" w:sz="0" w:space="0" w:color="auto"/>
            <w:bottom w:val="none" w:sz="0" w:space="0" w:color="auto"/>
            <w:right w:val="none" w:sz="0" w:space="0" w:color="auto"/>
          </w:divBdr>
          <w:divsChild>
            <w:div w:id="345595612">
              <w:marLeft w:val="0"/>
              <w:marRight w:val="0"/>
              <w:marTop w:val="0"/>
              <w:marBottom w:val="0"/>
              <w:divBdr>
                <w:top w:val="none" w:sz="0" w:space="0" w:color="auto"/>
                <w:left w:val="none" w:sz="0" w:space="0" w:color="auto"/>
                <w:bottom w:val="none" w:sz="0" w:space="0" w:color="auto"/>
                <w:right w:val="none" w:sz="0" w:space="0" w:color="auto"/>
              </w:divBdr>
            </w:div>
            <w:div w:id="1621112070">
              <w:marLeft w:val="0"/>
              <w:marRight w:val="0"/>
              <w:marTop w:val="0"/>
              <w:marBottom w:val="0"/>
              <w:divBdr>
                <w:top w:val="none" w:sz="0" w:space="0" w:color="auto"/>
                <w:left w:val="none" w:sz="0" w:space="0" w:color="auto"/>
                <w:bottom w:val="none" w:sz="0" w:space="0" w:color="auto"/>
                <w:right w:val="none" w:sz="0" w:space="0" w:color="auto"/>
              </w:divBdr>
            </w:div>
            <w:div w:id="1509562227">
              <w:marLeft w:val="0"/>
              <w:marRight w:val="0"/>
              <w:marTop w:val="0"/>
              <w:marBottom w:val="0"/>
              <w:divBdr>
                <w:top w:val="none" w:sz="0" w:space="0" w:color="auto"/>
                <w:left w:val="none" w:sz="0" w:space="0" w:color="auto"/>
                <w:bottom w:val="none" w:sz="0" w:space="0" w:color="auto"/>
                <w:right w:val="none" w:sz="0" w:space="0" w:color="auto"/>
              </w:divBdr>
            </w:div>
            <w:div w:id="648245217">
              <w:marLeft w:val="0"/>
              <w:marRight w:val="0"/>
              <w:marTop w:val="0"/>
              <w:marBottom w:val="0"/>
              <w:divBdr>
                <w:top w:val="none" w:sz="0" w:space="0" w:color="auto"/>
                <w:left w:val="none" w:sz="0" w:space="0" w:color="auto"/>
                <w:bottom w:val="none" w:sz="0" w:space="0" w:color="auto"/>
                <w:right w:val="none" w:sz="0" w:space="0" w:color="auto"/>
              </w:divBdr>
            </w:div>
            <w:div w:id="52698262">
              <w:marLeft w:val="0"/>
              <w:marRight w:val="0"/>
              <w:marTop w:val="0"/>
              <w:marBottom w:val="0"/>
              <w:divBdr>
                <w:top w:val="none" w:sz="0" w:space="0" w:color="auto"/>
                <w:left w:val="none" w:sz="0" w:space="0" w:color="auto"/>
                <w:bottom w:val="none" w:sz="0" w:space="0" w:color="auto"/>
                <w:right w:val="none" w:sz="0" w:space="0" w:color="auto"/>
              </w:divBdr>
            </w:div>
            <w:div w:id="1770347168">
              <w:marLeft w:val="0"/>
              <w:marRight w:val="0"/>
              <w:marTop w:val="0"/>
              <w:marBottom w:val="0"/>
              <w:divBdr>
                <w:top w:val="none" w:sz="0" w:space="0" w:color="auto"/>
                <w:left w:val="none" w:sz="0" w:space="0" w:color="auto"/>
                <w:bottom w:val="none" w:sz="0" w:space="0" w:color="auto"/>
                <w:right w:val="none" w:sz="0" w:space="0" w:color="auto"/>
              </w:divBdr>
            </w:div>
            <w:div w:id="1862429429">
              <w:marLeft w:val="0"/>
              <w:marRight w:val="0"/>
              <w:marTop w:val="0"/>
              <w:marBottom w:val="0"/>
              <w:divBdr>
                <w:top w:val="none" w:sz="0" w:space="0" w:color="auto"/>
                <w:left w:val="none" w:sz="0" w:space="0" w:color="auto"/>
                <w:bottom w:val="none" w:sz="0" w:space="0" w:color="auto"/>
                <w:right w:val="none" w:sz="0" w:space="0" w:color="auto"/>
              </w:divBdr>
            </w:div>
            <w:div w:id="1669939683">
              <w:marLeft w:val="0"/>
              <w:marRight w:val="0"/>
              <w:marTop w:val="0"/>
              <w:marBottom w:val="0"/>
              <w:divBdr>
                <w:top w:val="none" w:sz="0" w:space="0" w:color="auto"/>
                <w:left w:val="none" w:sz="0" w:space="0" w:color="auto"/>
                <w:bottom w:val="none" w:sz="0" w:space="0" w:color="auto"/>
                <w:right w:val="none" w:sz="0" w:space="0" w:color="auto"/>
              </w:divBdr>
            </w:div>
            <w:div w:id="712117015">
              <w:marLeft w:val="0"/>
              <w:marRight w:val="0"/>
              <w:marTop w:val="0"/>
              <w:marBottom w:val="0"/>
              <w:divBdr>
                <w:top w:val="none" w:sz="0" w:space="0" w:color="auto"/>
                <w:left w:val="none" w:sz="0" w:space="0" w:color="auto"/>
                <w:bottom w:val="none" w:sz="0" w:space="0" w:color="auto"/>
                <w:right w:val="none" w:sz="0" w:space="0" w:color="auto"/>
              </w:divBdr>
            </w:div>
            <w:div w:id="1927153303">
              <w:marLeft w:val="0"/>
              <w:marRight w:val="0"/>
              <w:marTop w:val="0"/>
              <w:marBottom w:val="0"/>
              <w:divBdr>
                <w:top w:val="none" w:sz="0" w:space="0" w:color="auto"/>
                <w:left w:val="none" w:sz="0" w:space="0" w:color="auto"/>
                <w:bottom w:val="none" w:sz="0" w:space="0" w:color="auto"/>
                <w:right w:val="none" w:sz="0" w:space="0" w:color="auto"/>
              </w:divBdr>
            </w:div>
            <w:div w:id="1324554384">
              <w:marLeft w:val="0"/>
              <w:marRight w:val="0"/>
              <w:marTop w:val="0"/>
              <w:marBottom w:val="0"/>
              <w:divBdr>
                <w:top w:val="none" w:sz="0" w:space="0" w:color="auto"/>
                <w:left w:val="none" w:sz="0" w:space="0" w:color="auto"/>
                <w:bottom w:val="none" w:sz="0" w:space="0" w:color="auto"/>
                <w:right w:val="none" w:sz="0" w:space="0" w:color="auto"/>
              </w:divBdr>
            </w:div>
            <w:div w:id="833494507">
              <w:marLeft w:val="0"/>
              <w:marRight w:val="0"/>
              <w:marTop w:val="0"/>
              <w:marBottom w:val="0"/>
              <w:divBdr>
                <w:top w:val="none" w:sz="0" w:space="0" w:color="auto"/>
                <w:left w:val="none" w:sz="0" w:space="0" w:color="auto"/>
                <w:bottom w:val="none" w:sz="0" w:space="0" w:color="auto"/>
                <w:right w:val="none" w:sz="0" w:space="0" w:color="auto"/>
              </w:divBdr>
            </w:div>
            <w:div w:id="1358771012">
              <w:marLeft w:val="0"/>
              <w:marRight w:val="0"/>
              <w:marTop w:val="0"/>
              <w:marBottom w:val="0"/>
              <w:divBdr>
                <w:top w:val="none" w:sz="0" w:space="0" w:color="auto"/>
                <w:left w:val="none" w:sz="0" w:space="0" w:color="auto"/>
                <w:bottom w:val="none" w:sz="0" w:space="0" w:color="auto"/>
                <w:right w:val="none" w:sz="0" w:space="0" w:color="auto"/>
              </w:divBdr>
            </w:div>
            <w:div w:id="639387321">
              <w:marLeft w:val="0"/>
              <w:marRight w:val="0"/>
              <w:marTop w:val="0"/>
              <w:marBottom w:val="0"/>
              <w:divBdr>
                <w:top w:val="none" w:sz="0" w:space="0" w:color="auto"/>
                <w:left w:val="none" w:sz="0" w:space="0" w:color="auto"/>
                <w:bottom w:val="none" w:sz="0" w:space="0" w:color="auto"/>
                <w:right w:val="none" w:sz="0" w:space="0" w:color="auto"/>
              </w:divBdr>
            </w:div>
            <w:div w:id="426972177">
              <w:marLeft w:val="0"/>
              <w:marRight w:val="0"/>
              <w:marTop w:val="0"/>
              <w:marBottom w:val="0"/>
              <w:divBdr>
                <w:top w:val="none" w:sz="0" w:space="0" w:color="auto"/>
                <w:left w:val="none" w:sz="0" w:space="0" w:color="auto"/>
                <w:bottom w:val="none" w:sz="0" w:space="0" w:color="auto"/>
                <w:right w:val="none" w:sz="0" w:space="0" w:color="auto"/>
              </w:divBdr>
            </w:div>
            <w:div w:id="1894077513">
              <w:marLeft w:val="0"/>
              <w:marRight w:val="0"/>
              <w:marTop w:val="0"/>
              <w:marBottom w:val="0"/>
              <w:divBdr>
                <w:top w:val="none" w:sz="0" w:space="0" w:color="auto"/>
                <w:left w:val="none" w:sz="0" w:space="0" w:color="auto"/>
                <w:bottom w:val="none" w:sz="0" w:space="0" w:color="auto"/>
                <w:right w:val="none" w:sz="0" w:space="0" w:color="auto"/>
              </w:divBdr>
            </w:div>
            <w:div w:id="106434060">
              <w:marLeft w:val="0"/>
              <w:marRight w:val="0"/>
              <w:marTop w:val="0"/>
              <w:marBottom w:val="0"/>
              <w:divBdr>
                <w:top w:val="none" w:sz="0" w:space="0" w:color="auto"/>
                <w:left w:val="none" w:sz="0" w:space="0" w:color="auto"/>
                <w:bottom w:val="none" w:sz="0" w:space="0" w:color="auto"/>
                <w:right w:val="none" w:sz="0" w:space="0" w:color="auto"/>
              </w:divBdr>
            </w:div>
            <w:div w:id="2083216439">
              <w:marLeft w:val="0"/>
              <w:marRight w:val="0"/>
              <w:marTop w:val="0"/>
              <w:marBottom w:val="0"/>
              <w:divBdr>
                <w:top w:val="none" w:sz="0" w:space="0" w:color="auto"/>
                <w:left w:val="none" w:sz="0" w:space="0" w:color="auto"/>
                <w:bottom w:val="none" w:sz="0" w:space="0" w:color="auto"/>
                <w:right w:val="none" w:sz="0" w:space="0" w:color="auto"/>
              </w:divBdr>
            </w:div>
            <w:div w:id="38096317">
              <w:marLeft w:val="0"/>
              <w:marRight w:val="0"/>
              <w:marTop w:val="0"/>
              <w:marBottom w:val="0"/>
              <w:divBdr>
                <w:top w:val="none" w:sz="0" w:space="0" w:color="auto"/>
                <w:left w:val="none" w:sz="0" w:space="0" w:color="auto"/>
                <w:bottom w:val="none" w:sz="0" w:space="0" w:color="auto"/>
                <w:right w:val="none" w:sz="0" w:space="0" w:color="auto"/>
              </w:divBdr>
            </w:div>
            <w:div w:id="1012411952">
              <w:marLeft w:val="0"/>
              <w:marRight w:val="0"/>
              <w:marTop w:val="0"/>
              <w:marBottom w:val="0"/>
              <w:divBdr>
                <w:top w:val="none" w:sz="0" w:space="0" w:color="auto"/>
                <w:left w:val="none" w:sz="0" w:space="0" w:color="auto"/>
                <w:bottom w:val="none" w:sz="0" w:space="0" w:color="auto"/>
                <w:right w:val="none" w:sz="0" w:space="0" w:color="auto"/>
              </w:divBdr>
            </w:div>
          </w:divsChild>
        </w:div>
        <w:div w:id="1882860720">
          <w:marLeft w:val="0"/>
          <w:marRight w:val="0"/>
          <w:marTop w:val="0"/>
          <w:marBottom w:val="0"/>
          <w:divBdr>
            <w:top w:val="none" w:sz="0" w:space="0" w:color="auto"/>
            <w:left w:val="none" w:sz="0" w:space="0" w:color="auto"/>
            <w:bottom w:val="none" w:sz="0" w:space="0" w:color="auto"/>
            <w:right w:val="none" w:sz="0" w:space="0" w:color="auto"/>
          </w:divBdr>
          <w:divsChild>
            <w:div w:id="2036996374">
              <w:marLeft w:val="0"/>
              <w:marRight w:val="0"/>
              <w:marTop w:val="0"/>
              <w:marBottom w:val="0"/>
              <w:divBdr>
                <w:top w:val="none" w:sz="0" w:space="0" w:color="auto"/>
                <w:left w:val="none" w:sz="0" w:space="0" w:color="auto"/>
                <w:bottom w:val="none" w:sz="0" w:space="0" w:color="auto"/>
                <w:right w:val="none" w:sz="0" w:space="0" w:color="auto"/>
              </w:divBdr>
            </w:div>
            <w:div w:id="1282765720">
              <w:marLeft w:val="0"/>
              <w:marRight w:val="0"/>
              <w:marTop w:val="0"/>
              <w:marBottom w:val="0"/>
              <w:divBdr>
                <w:top w:val="none" w:sz="0" w:space="0" w:color="auto"/>
                <w:left w:val="none" w:sz="0" w:space="0" w:color="auto"/>
                <w:bottom w:val="none" w:sz="0" w:space="0" w:color="auto"/>
                <w:right w:val="none" w:sz="0" w:space="0" w:color="auto"/>
              </w:divBdr>
            </w:div>
            <w:div w:id="1099375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950388">
      <w:bodyDiv w:val="1"/>
      <w:marLeft w:val="0"/>
      <w:marRight w:val="0"/>
      <w:marTop w:val="0"/>
      <w:marBottom w:val="0"/>
      <w:divBdr>
        <w:top w:val="none" w:sz="0" w:space="0" w:color="auto"/>
        <w:left w:val="none" w:sz="0" w:space="0" w:color="auto"/>
        <w:bottom w:val="none" w:sz="0" w:space="0" w:color="auto"/>
        <w:right w:val="none" w:sz="0" w:space="0" w:color="auto"/>
      </w:divBdr>
    </w:div>
    <w:div w:id="2142720459">
      <w:bodyDiv w:val="1"/>
      <w:marLeft w:val="0"/>
      <w:marRight w:val="0"/>
      <w:marTop w:val="0"/>
      <w:marBottom w:val="0"/>
      <w:divBdr>
        <w:top w:val="none" w:sz="0" w:space="0" w:color="auto"/>
        <w:left w:val="none" w:sz="0" w:space="0" w:color="auto"/>
        <w:bottom w:val="none" w:sz="0" w:space="0" w:color="auto"/>
        <w:right w:val="none" w:sz="0" w:space="0" w:color="auto"/>
      </w:divBdr>
      <w:divsChild>
        <w:div w:id="1846364205">
          <w:marLeft w:val="0"/>
          <w:marRight w:val="0"/>
          <w:marTop w:val="0"/>
          <w:marBottom w:val="0"/>
          <w:divBdr>
            <w:top w:val="none" w:sz="0" w:space="0" w:color="auto"/>
            <w:left w:val="none" w:sz="0" w:space="0" w:color="auto"/>
            <w:bottom w:val="none" w:sz="0" w:space="0" w:color="auto"/>
            <w:right w:val="none" w:sz="0" w:space="0" w:color="auto"/>
          </w:divBdr>
          <w:divsChild>
            <w:div w:id="811293387">
              <w:marLeft w:val="0"/>
              <w:marRight w:val="0"/>
              <w:marTop w:val="0"/>
              <w:marBottom w:val="0"/>
              <w:divBdr>
                <w:top w:val="none" w:sz="0" w:space="0" w:color="auto"/>
                <w:left w:val="none" w:sz="0" w:space="0" w:color="auto"/>
                <w:bottom w:val="none" w:sz="0" w:space="0" w:color="auto"/>
                <w:right w:val="none" w:sz="0" w:space="0" w:color="auto"/>
              </w:divBdr>
            </w:div>
            <w:div w:id="902251753">
              <w:marLeft w:val="0"/>
              <w:marRight w:val="0"/>
              <w:marTop w:val="0"/>
              <w:marBottom w:val="0"/>
              <w:divBdr>
                <w:top w:val="none" w:sz="0" w:space="0" w:color="auto"/>
                <w:left w:val="none" w:sz="0" w:space="0" w:color="auto"/>
                <w:bottom w:val="none" w:sz="0" w:space="0" w:color="auto"/>
                <w:right w:val="none" w:sz="0" w:space="0" w:color="auto"/>
              </w:divBdr>
            </w:div>
            <w:div w:id="914511872">
              <w:marLeft w:val="0"/>
              <w:marRight w:val="0"/>
              <w:marTop w:val="0"/>
              <w:marBottom w:val="0"/>
              <w:divBdr>
                <w:top w:val="none" w:sz="0" w:space="0" w:color="auto"/>
                <w:left w:val="none" w:sz="0" w:space="0" w:color="auto"/>
                <w:bottom w:val="none" w:sz="0" w:space="0" w:color="auto"/>
                <w:right w:val="none" w:sz="0" w:space="0" w:color="auto"/>
              </w:divBdr>
            </w:div>
            <w:div w:id="1895575716">
              <w:marLeft w:val="0"/>
              <w:marRight w:val="0"/>
              <w:marTop w:val="0"/>
              <w:marBottom w:val="0"/>
              <w:divBdr>
                <w:top w:val="none" w:sz="0" w:space="0" w:color="auto"/>
                <w:left w:val="none" w:sz="0" w:space="0" w:color="auto"/>
                <w:bottom w:val="none" w:sz="0" w:space="0" w:color="auto"/>
                <w:right w:val="none" w:sz="0" w:space="0" w:color="auto"/>
              </w:divBdr>
            </w:div>
            <w:div w:id="1085492549">
              <w:marLeft w:val="0"/>
              <w:marRight w:val="0"/>
              <w:marTop w:val="0"/>
              <w:marBottom w:val="0"/>
              <w:divBdr>
                <w:top w:val="none" w:sz="0" w:space="0" w:color="auto"/>
                <w:left w:val="none" w:sz="0" w:space="0" w:color="auto"/>
                <w:bottom w:val="none" w:sz="0" w:space="0" w:color="auto"/>
                <w:right w:val="none" w:sz="0" w:space="0" w:color="auto"/>
              </w:divBdr>
            </w:div>
          </w:divsChild>
        </w:div>
        <w:div w:id="1606227079">
          <w:marLeft w:val="0"/>
          <w:marRight w:val="0"/>
          <w:marTop w:val="0"/>
          <w:marBottom w:val="0"/>
          <w:divBdr>
            <w:top w:val="none" w:sz="0" w:space="0" w:color="auto"/>
            <w:left w:val="none" w:sz="0" w:space="0" w:color="auto"/>
            <w:bottom w:val="none" w:sz="0" w:space="0" w:color="auto"/>
            <w:right w:val="none" w:sz="0" w:space="0" w:color="auto"/>
          </w:divBdr>
          <w:divsChild>
            <w:div w:id="306008724">
              <w:marLeft w:val="0"/>
              <w:marRight w:val="0"/>
              <w:marTop w:val="0"/>
              <w:marBottom w:val="0"/>
              <w:divBdr>
                <w:top w:val="none" w:sz="0" w:space="0" w:color="auto"/>
                <w:left w:val="none" w:sz="0" w:space="0" w:color="auto"/>
                <w:bottom w:val="none" w:sz="0" w:space="0" w:color="auto"/>
                <w:right w:val="none" w:sz="0" w:space="0" w:color="auto"/>
              </w:divBdr>
            </w:div>
            <w:div w:id="600064494">
              <w:marLeft w:val="0"/>
              <w:marRight w:val="0"/>
              <w:marTop w:val="0"/>
              <w:marBottom w:val="0"/>
              <w:divBdr>
                <w:top w:val="none" w:sz="0" w:space="0" w:color="auto"/>
                <w:left w:val="none" w:sz="0" w:space="0" w:color="auto"/>
                <w:bottom w:val="none" w:sz="0" w:space="0" w:color="auto"/>
                <w:right w:val="none" w:sz="0" w:space="0" w:color="auto"/>
              </w:divBdr>
            </w:div>
            <w:div w:id="2032145979">
              <w:marLeft w:val="0"/>
              <w:marRight w:val="0"/>
              <w:marTop w:val="0"/>
              <w:marBottom w:val="0"/>
              <w:divBdr>
                <w:top w:val="none" w:sz="0" w:space="0" w:color="auto"/>
                <w:left w:val="none" w:sz="0" w:space="0" w:color="auto"/>
                <w:bottom w:val="none" w:sz="0" w:space="0" w:color="auto"/>
                <w:right w:val="none" w:sz="0" w:space="0" w:color="auto"/>
              </w:divBdr>
            </w:div>
            <w:div w:id="1723865650">
              <w:marLeft w:val="0"/>
              <w:marRight w:val="0"/>
              <w:marTop w:val="0"/>
              <w:marBottom w:val="0"/>
              <w:divBdr>
                <w:top w:val="none" w:sz="0" w:space="0" w:color="auto"/>
                <w:left w:val="none" w:sz="0" w:space="0" w:color="auto"/>
                <w:bottom w:val="none" w:sz="0" w:space="0" w:color="auto"/>
                <w:right w:val="none" w:sz="0" w:space="0" w:color="auto"/>
              </w:divBdr>
            </w:div>
            <w:div w:id="246615459">
              <w:marLeft w:val="0"/>
              <w:marRight w:val="0"/>
              <w:marTop w:val="0"/>
              <w:marBottom w:val="0"/>
              <w:divBdr>
                <w:top w:val="none" w:sz="0" w:space="0" w:color="auto"/>
                <w:left w:val="none" w:sz="0" w:space="0" w:color="auto"/>
                <w:bottom w:val="none" w:sz="0" w:space="0" w:color="auto"/>
                <w:right w:val="none" w:sz="0" w:space="0" w:color="auto"/>
              </w:divBdr>
            </w:div>
            <w:div w:id="961225390">
              <w:marLeft w:val="0"/>
              <w:marRight w:val="0"/>
              <w:marTop w:val="0"/>
              <w:marBottom w:val="0"/>
              <w:divBdr>
                <w:top w:val="none" w:sz="0" w:space="0" w:color="auto"/>
                <w:left w:val="none" w:sz="0" w:space="0" w:color="auto"/>
                <w:bottom w:val="none" w:sz="0" w:space="0" w:color="auto"/>
                <w:right w:val="none" w:sz="0" w:space="0" w:color="auto"/>
              </w:divBdr>
            </w:div>
            <w:div w:id="109008353">
              <w:marLeft w:val="0"/>
              <w:marRight w:val="0"/>
              <w:marTop w:val="0"/>
              <w:marBottom w:val="0"/>
              <w:divBdr>
                <w:top w:val="none" w:sz="0" w:space="0" w:color="auto"/>
                <w:left w:val="none" w:sz="0" w:space="0" w:color="auto"/>
                <w:bottom w:val="none" w:sz="0" w:space="0" w:color="auto"/>
                <w:right w:val="none" w:sz="0" w:space="0" w:color="auto"/>
              </w:divBdr>
            </w:div>
            <w:div w:id="1078526373">
              <w:marLeft w:val="0"/>
              <w:marRight w:val="0"/>
              <w:marTop w:val="0"/>
              <w:marBottom w:val="0"/>
              <w:divBdr>
                <w:top w:val="none" w:sz="0" w:space="0" w:color="auto"/>
                <w:left w:val="none" w:sz="0" w:space="0" w:color="auto"/>
                <w:bottom w:val="none" w:sz="0" w:space="0" w:color="auto"/>
                <w:right w:val="none" w:sz="0" w:space="0" w:color="auto"/>
              </w:divBdr>
            </w:div>
            <w:div w:id="1373262203">
              <w:marLeft w:val="0"/>
              <w:marRight w:val="0"/>
              <w:marTop w:val="0"/>
              <w:marBottom w:val="0"/>
              <w:divBdr>
                <w:top w:val="none" w:sz="0" w:space="0" w:color="auto"/>
                <w:left w:val="none" w:sz="0" w:space="0" w:color="auto"/>
                <w:bottom w:val="none" w:sz="0" w:space="0" w:color="auto"/>
                <w:right w:val="none" w:sz="0" w:space="0" w:color="auto"/>
              </w:divBdr>
            </w:div>
            <w:div w:id="937522570">
              <w:marLeft w:val="0"/>
              <w:marRight w:val="0"/>
              <w:marTop w:val="0"/>
              <w:marBottom w:val="0"/>
              <w:divBdr>
                <w:top w:val="none" w:sz="0" w:space="0" w:color="auto"/>
                <w:left w:val="none" w:sz="0" w:space="0" w:color="auto"/>
                <w:bottom w:val="none" w:sz="0" w:space="0" w:color="auto"/>
                <w:right w:val="none" w:sz="0" w:space="0" w:color="auto"/>
              </w:divBdr>
            </w:div>
            <w:div w:id="1874875971">
              <w:marLeft w:val="0"/>
              <w:marRight w:val="0"/>
              <w:marTop w:val="0"/>
              <w:marBottom w:val="0"/>
              <w:divBdr>
                <w:top w:val="none" w:sz="0" w:space="0" w:color="auto"/>
                <w:left w:val="none" w:sz="0" w:space="0" w:color="auto"/>
                <w:bottom w:val="none" w:sz="0" w:space="0" w:color="auto"/>
                <w:right w:val="none" w:sz="0" w:space="0" w:color="auto"/>
              </w:divBdr>
            </w:div>
            <w:div w:id="2005467972">
              <w:marLeft w:val="0"/>
              <w:marRight w:val="0"/>
              <w:marTop w:val="0"/>
              <w:marBottom w:val="0"/>
              <w:divBdr>
                <w:top w:val="none" w:sz="0" w:space="0" w:color="auto"/>
                <w:left w:val="none" w:sz="0" w:space="0" w:color="auto"/>
                <w:bottom w:val="none" w:sz="0" w:space="0" w:color="auto"/>
                <w:right w:val="none" w:sz="0" w:space="0" w:color="auto"/>
              </w:divBdr>
            </w:div>
            <w:div w:id="1315914692">
              <w:marLeft w:val="0"/>
              <w:marRight w:val="0"/>
              <w:marTop w:val="0"/>
              <w:marBottom w:val="0"/>
              <w:divBdr>
                <w:top w:val="none" w:sz="0" w:space="0" w:color="auto"/>
                <w:left w:val="none" w:sz="0" w:space="0" w:color="auto"/>
                <w:bottom w:val="none" w:sz="0" w:space="0" w:color="auto"/>
                <w:right w:val="none" w:sz="0" w:space="0" w:color="auto"/>
              </w:divBdr>
            </w:div>
            <w:div w:id="1752582574">
              <w:marLeft w:val="0"/>
              <w:marRight w:val="0"/>
              <w:marTop w:val="0"/>
              <w:marBottom w:val="0"/>
              <w:divBdr>
                <w:top w:val="none" w:sz="0" w:space="0" w:color="auto"/>
                <w:left w:val="none" w:sz="0" w:space="0" w:color="auto"/>
                <w:bottom w:val="none" w:sz="0" w:space="0" w:color="auto"/>
                <w:right w:val="none" w:sz="0" w:space="0" w:color="auto"/>
              </w:divBdr>
            </w:div>
            <w:div w:id="428736951">
              <w:marLeft w:val="0"/>
              <w:marRight w:val="0"/>
              <w:marTop w:val="0"/>
              <w:marBottom w:val="0"/>
              <w:divBdr>
                <w:top w:val="none" w:sz="0" w:space="0" w:color="auto"/>
                <w:left w:val="none" w:sz="0" w:space="0" w:color="auto"/>
                <w:bottom w:val="none" w:sz="0" w:space="0" w:color="auto"/>
                <w:right w:val="none" w:sz="0" w:space="0" w:color="auto"/>
              </w:divBdr>
            </w:div>
            <w:div w:id="1935286489">
              <w:marLeft w:val="0"/>
              <w:marRight w:val="0"/>
              <w:marTop w:val="0"/>
              <w:marBottom w:val="0"/>
              <w:divBdr>
                <w:top w:val="none" w:sz="0" w:space="0" w:color="auto"/>
                <w:left w:val="none" w:sz="0" w:space="0" w:color="auto"/>
                <w:bottom w:val="none" w:sz="0" w:space="0" w:color="auto"/>
                <w:right w:val="none" w:sz="0" w:space="0" w:color="auto"/>
              </w:divBdr>
            </w:div>
            <w:div w:id="62989951">
              <w:marLeft w:val="0"/>
              <w:marRight w:val="0"/>
              <w:marTop w:val="0"/>
              <w:marBottom w:val="0"/>
              <w:divBdr>
                <w:top w:val="none" w:sz="0" w:space="0" w:color="auto"/>
                <w:left w:val="none" w:sz="0" w:space="0" w:color="auto"/>
                <w:bottom w:val="none" w:sz="0" w:space="0" w:color="auto"/>
                <w:right w:val="none" w:sz="0" w:space="0" w:color="auto"/>
              </w:divBdr>
            </w:div>
            <w:div w:id="1736001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cknights.com/news/fresh-round-of-laws-target-in-room-nursing-home-cameras/" TargetMode="External"/><Relationship Id="rId18" Type="http://schemas.openxmlformats.org/officeDocument/2006/relationships/hyperlink" Target="https://youtu.be/4O37WpRFjHk"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scu.edu/ethics/focus-areas/bioethics/resources/cases-in-medical-ethics-student-led-discussions/" TargetMode="External"/><Relationship Id="rId7" Type="http://schemas.openxmlformats.org/officeDocument/2006/relationships/settings" Target="settings.xml"/><Relationship Id="rId12" Type="http://schemas.openxmlformats.org/officeDocument/2006/relationships/hyperlink" Target="https://www.futureforall.org/bioengineering/designer-babies.html" TargetMode="External"/><Relationship Id="rId17" Type="http://schemas.openxmlformats.org/officeDocument/2006/relationships/hyperlink" Target="https://youtu.be/fAt1Dt1BhRg"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youtu.be/kDfoJXq8BRA" TargetMode="External"/><Relationship Id="rId20" Type="http://schemas.openxmlformats.org/officeDocument/2006/relationships/hyperlink" Target="https://youtu.be/VJ_s51QGbg8"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mnhealthcare.com/blog/nursing/contract/4-common-nursing-ethics-dilemmas/" TargetMode="External"/><Relationship Id="rId24" Type="http://schemas.openxmlformats.org/officeDocument/2006/relationships/hyperlink" Target="https://www.think2perform.com/values/" TargetMode="External"/><Relationship Id="rId5" Type="http://schemas.openxmlformats.org/officeDocument/2006/relationships/numbering" Target="numbering.xml"/><Relationship Id="rId15" Type="http://schemas.openxmlformats.org/officeDocument/2006/relationships/hyperlink" Target="https://youtu.be/3N8A5LMlego?si=TBR_lBORKjmHzWKp" TargetMode="External"/><Relationship Id="rId23" Type="http://schemas.openxmlformats.org/officeDocument/2006/relationships/hyperlink" Target="https://www.think2perform.com/values/" TargetMode="External"/><Relationship Id="rId10" Type="http://schemas.openxmlformats.org/officeDocument/2006/relationships/hyperlink" Target="https://www.youtube.com/watch?v=ZZYSBlLRxfs&amp;ab_channel=AboveTheNoise" TargetMode="External"/><Relationship Id="rId19" Type="http://schemas.openxmlformats.org/officeDocument/2006/relationships/hyperlink" Target="https://youtu.be/J1ylu1Qfp0s" TargetMode="External"/><Relationship Id="rId4" Type="http://schemas.openxmlformats.org/officeDocument/2006/relationships/customXml" Target="../customXml/item4.xml"/><Relationship Id="rId9" Type="http://schemas.openxmlformats.org/officeDocument/2006/relationships/hyperlink" Target="https://www.youtube.com/watch?v=wnlJ6dRfPFg&amp;ab_channel=AboveTheNoise" TargetMode="External"/><Relationship Id="rId14" Type="http://schemas.openxmlformats.org/officeDocument/2006/relationships/hyperlink" Target="https://youtu.be/i9FBEiZRnmo" TargetMode="External"/><Relationship Id="rId22" Type="http://schemas.openxmlformats.org/officeDocument/2006/relationships/hyperlink" Target="https://brenebrown.com/resources/living-into-our-valu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6328DD493FF1D4AAA2FC9A9FFD63FE9" ma:contentTypeVersion="4" ma:contentTypeDescription="Create a new document." ma:contentTypeScope="" ma:versionID="d72c715248681ec0a512f24c16847bdc">
  <xsd:schema xmlns:xsd="http://www.w3.org/2001/XMLSchema" xmlns:xs="http://www.w3.org/2001/XMLSchema" xmlns:p="http://schemas.microsoft.com/office/2006/metadata/properties" xmlns:ns2="dc3d156c-34c4-4b76-9333-ce7f9bb74b4b" targetNamespace="http://schemas.microsoft.com/office/2006/metadata/properties" ma:root="true" ma:fieldsID="4da123780f6309968929ede096685b2d" ns2:_="">
    <xsd:import namespace="dc3d156c-34c4-4b76-9333-ce7f9bb74b4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3d156c-34c4-4b76-9333-ce7f9bb74b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2.xml><?xml version="1.0" encoding="utf-8"?>
<ds:datastoreItem xmlns:ds="http://schemas.openxmlformats.org/officeDocument/2006/customXml" ds:itemID="{2CB8864C-4DFA-4A80-ABD5-EAC3AF8C268B}">
  <ds:schemaRefs>
    <ds:schemaRef ds:uri="http://schemas.microsoft.com/sharepoint/v3/contenttype/forms"/>
  </ds:schemaRefs>
</ds:datastoreItem>
</file>

<file path=customXml/itemProps3.xml><?xml version="1.0" encoding="utf-8"?>
<ds:datastoreItem xmlns:ds="http://schemas.openxmlformats.org/officeDocument/2006/customXml" ds:itemID="{B67F681E-FE66-477C-BE87-024DF2FFC99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DC834CC-7941-41C2-B3FD-013851A30C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3d156c-34c4-4b76-9333-ce7f9bb74b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1860</Words>
  <Characters>10602</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12438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Andersen Sibley, Diane M</cp:lastModifiedBy>
  <cp:revision>2</cp:revision>
  <dcterms:created xsi:type="dcterms:W3CDTF">2025-07-22T13:34:00Z</dcterms:created>
  <dcterms:modified xsi:type="dcterms:W3CDTF">2025-07-22T13:34:00Z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0x01010096328DD493FF1D4AAA2FC9A9FFD63FE9</vt:lpwstr>
  </property>
</Properties>
</file>